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C70" w:rsidRDefault="008B29E7" w:rsidP="00E84D0D">
      <w:pPr>
        <w:pStyle w:val="Title"/>
        <w:spacing w:after="0"/>
      </w:pPr>
      <w:r>
        <w:t>Solutions Manual</w:t>
      </w:r>
    </w:p>
    <w:p w:rsidR="00424C70" w:rsidRDefault="00EE7298" w:rsidP="00E84D0D">
      <w:pPr>
        <w:pStyle w:val="Heading1"/>
        <w:spacing w:before="0" w:after="0"/>
        <w:rPr>
          <w:rFonts w:cs="Times New Roman"/>
          <w:sz w:val="24"/>
          <w:szCs w:val="24"/>
        </w:rPr>
      </w:pPr>
      <w:r w:rsidRPr="00FD7A00">
        <w:rPr>
          <w:rFonts w:cs="Times New Roman"/>
          <w:sz w:val="24"/>
          <w:szCs w:val="24"/>
        </w:rPr>
        <w:t>Chapter 4</w:t>
      </w:r>
      <w:r w:rsidR="008B29E7">
        <w:t>: Product and Service Innovations</w:t>
      </w:r>
    </w:p>
    <w:p w:rsidR="00424C70" w:rsidRDefault="00E84D0D" w:rsidP="00E84D0D">
      <w:pPr>
        <w:spacing w:before="200" w:after="0" w:line="480" w:lineRule="auto"/>
        <w:rPr>
          <w:i/>
        </w:rPr>
      </w:pPr>
      <w:r>
        <w:rPr>
          <w:i/>
          <w:noProof/>
        </w:rPr>
        <mc:AlternateContent>
          <mc:Choice Requires="wpg">
            <w:drawing>
              <wp:anchor distT="0" distB="0" distL="114300" distR="114300" simplePos="0" relativeHeight="251660288" behindDoc="0" locked="0" layoutInCell="1" allowOverlap="1">
                <wp:simplePos x="0" y="0"/>
                <wp:positionH relativeFrom="column">
                  <wp:posOffset>2019300</wp:posOffset>
                </wp:positionH>
                <wp:positionV relativeFrom="paragraph">
                  <wp:posOffset>173990</wp:posOffset>
                </wp:positionV>
                <wp:extent cx="3028950" cy="1304925"/>
                <wp:effectExtent l="0" t="0" r="19050" b="28575"/>
                <wp:wrapNone/>
                <wp:docPr id="367"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8950" cy="1304925"/>
                          <a:chOff x="0" y="0"/>
                          <a:chExt cx="3028950" cy="1304925"/>
                        </a:xfrm>
                      </wpg:grpSpPr>
                      <wps:wsp>
                        <wps:cNvPr id="354" name="Straight Connector 354"/>
                        <wps:cNvCnPr/>
                        <wps:spPr>
                          <a:xfrm flipH="1" flipV="1">
                            <a:off x="1228725" y="257175"/>
                            <a:ext cx="1209675" cy="10287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6" name="Straight Connector 356"/>
                        <wps:cNvCnPr/>
                        <wps:spPr>
                          <a:xfrm flipH="1" flipV="1">
                            <a:off x="1447800" y="0"/>
                            <a:ext cx="1581150" cy="12382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3" name="Straight Connector 353"/>
                        <wps:cNvCnPr/>
                        <wps:spPr>
                          <a:xfrm flipH="1" flipV="1">
                            <a:off x="895350" y="514350"/>
                            <a:ext cx="962025" cy="7810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0" name="Straight Connector 360"/>
                        <wps:cNvCnPr/>
                        <wps:spPr>
                          <a:xfrm flipV="1">
                            <a:off x="0" y="19050"/>
                            <a:ext cx="1438275" cy="12668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5" name="Straight Connector 355"/>
                        <wps:cNvCnPr/>
                        <wps:spPr>
                          <a:xfrm flipH="1" flipV="1">
                            <a:off x="609600" y="762000"/>
                            <a:ext cx="628650" cy="4953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9" name="Straight Connector 359"/>
                        <wps:cNvCnPr/>
                        <wps:spPr>
                          <a:xfrm flipH="1" flipV="1">
                            <a:off x="323850" y="990600"/>
                            <a:ext cx="342900" cy="2857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4" name="Straight Connector 364"/>
                        <wps:cNvCnPr/>
                        <wps:spPr>
                          <a:xfrm flipV="1">
                            <a:off x="647700" y="266700"/>
                            <a:ext cx="1095375" cy="10191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2" name="Straight Connector 362"/>
                        <wps:cNvCnPr/>
                        <wps:spPr>
                          <a:xfrm flipV="1">
                            <a:off x="1828800" y="723900"/>
                            <a:ext cx="542925" cy="5810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3" name="Straight Connector 363"/>
                        <wps:cNvCnPr/>
                        <wps:spPr>
                          <a:xfrm flipV="1">
                            <a:off x="1209675" y="485775"/>
                            <a:ext cx="828675" cy="8096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1" name="Straight Connector 361"/>
                        <wps:cNvCnPr/>
                        <wps:spPr>
                          <a:xfrm flipV="1">
                            <a:off x="2409825" y="971550"/>
                            <a:ext cx="285750" cy="2952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67" o:spid="_x0000_s1026" style="position:absolute;margin-left:159pt;margin-top:13.7pt;width:238.5pt;height:102.75pt;z-index:251660288" coordsize="30289,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">
                <v:line id="Straight Connector 354" o:spid="_x0000_s1027" style="position:absolute;flip:x y;visibility:visible;mso-wrap-style:square" from="12287,2571" to="24384,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3UcUAAADcAAAADwAAAGRycy9kb3ducmV2LnhtbESPQUsDMRSE7wX/Q3iCl2KzWi3L2rSI&#10;IIj0Yivi8bF53V3cvMTktd3++6ZQ6HGYmW+Y+XJwvdpTTJ1nAw+TAhRx7W3HjYHvzft9CSoJssXe&#10;Mxk4UoLl4mY0x8r6A3/Rfi2NyhBOFRpoRUKldapbcpgmPhBnb+ujQ8kyNtpGPGS46/VjUcy0w47z&#10;QouB3lqq/9Y7Z6CWcie/zv6U0a2241X4PIb/mTF3t8PrCyihQa7hS/vDGpg+P8H5TD4CenE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3UcUAAADcAAAADwAAAAAAAAAA&#10;AAAAAAChAgAAZHJzL2Rvd25yZXYueG1sUEsFBgAAAAAEAAQA+QAAAJMDAAAAAA==&#10;" strokecolor="black [3213]" strokeweight="2pt">
                  <v:stroke joinstyle="miter"/>
                </v:line>
                <v:line id="Straight Connector 356" o:spid="_x0000_s1028" style="position:absolute;flip:x y;visibility:visible;mso-wrap-style:square" from="14478,0" to="30289,12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GMvcUAAADcAAAADwAAAGRycy9kb3ducmV2LnhtbESPQUsDMRSE74L/ITzBi9isisuybVqK&#10;IIj0YluKx8fmdXfp5iVNXtvtvzeC4HGYmW+Y2WJ0gzpTTL1nA0+TAhRx423PrYHt5v2xApUE2eLg&#10;mQxcKcFifnszw9r6C3/ReS2tyhBONRroREKtdWo6cpgmPhBnb++jQ8kyttpGvGS4G/RzUZTaYc95&#10;ocNAbx01h/XJGWikOsm3s7squtX+YRU+r+FYGnN/Ny6noIRG+Q//tT+sgZfXEn7P5CO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GMvcUAAADcAAAADwAAAAAAAAAA&#10;AAAAAAChAgAAZHJzL2Rvd25yZXYueG1sUEsFBgAAAAAEAAQA+QAAAJMDAAAAAA==&#10;" strokecolor="black [3213]" strokeweight="2pt">
                  <v:stroke joinstyle="miter"/>
                </v:line>
                <v:line id="Straight Connector 353" o:spid="_x0000_s1029" style="position:absolute;flip:x y;visibility:visible;mso-wrap-style:square" from="8953,5143" to="1857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YvJcUAAADcAAAADwAAAGRycy9kb3ducmV2LnhtbESPzWrDMBCE74W+g9hCL6WR29Bg3Cih&#10;BAql5JIfSo+LtbFNrZUibRLn7aNAoMdhZr5hpvPB9epIMXWeDbyMClDEtbcdNwa2m8/nElQSZIu9&#10;ZzJwpgTz2f3dFCvrT7yi41oalSGcKjTQioRK61S35DCNfCDO3s5Hh5JlbLSNeMpw1+vXophohx3n&#10;hRYDLVqq/9YHZ6CW8iC/zv6U0S13T8vwfQ77iTGPD8PHOyihQf7Dt/aXNTB+G8P1TD4Ce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lYvJcUAAADcAAAADwAAAAAAAAAA&#10;AAAAAAChAgAAZHJzL2Rvd25yZXYueG1sUEsFBgAAAAAEAAQA+QAAAJMDAAAAAA==&#10;" strokecolor="black [3213]" strokeweight="2pt">
                  <v:stroke joinstyle="miter"/>
                </v:line>
                <v:line id="Straight Connector 360" o:spid="_x0000_s1030" style="position:absolute;flip:y;visibility:visible;mso-wrap-style:square" from="0,190" to="14382,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Oiu8EAAADcAAAADwAAAGRycy9kb3ducmV2LnhtbERPy4rCMBTdD/gP4QruxrQKjlSjqKgo&#10;jAtfuL0017bY3JQm1vr3ZjEwy8N5T+etKUVDtSssK4j7EQji1OqCMwWX8+Z7DMJ5ZI2lZVLwJgfz&#10;Wedriom2Lz5Sc/KZCCHsElSQe18lUro0J4OubyviwN1tbdAHWGdS1/gK4aaUgygaSYMFh4YcK1rl&#10;lD5OT6Ng+bPaR9fDZv27jePhwMfN7WykUr1uu5iA8NT6f/Gfe6cVDEdhfjgTjoCcf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w6K7wQAAANwAAAAPAAAAAAAAAAAAAAAA&#10;AKECAABkcnMvZG93bnJldi54bWxQSwUGAAAAAAQABAD5AAAAjwMAAAAA&#10;" strokecolor="black [3213]" strokeweight="2pt">
                  <v:stroke joinstyle="miter"/>
                </v:line>
                <v:line id="Straight Connector 355" o:spid="_x0000_s1031" style="position:absolute;flip:x y;visibility:visible;mso-wrap-style:square" from="6096,7620" to="12382,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MSysUAAADcAAAADwAAAGRycy9kb3ducmV2LnhtbESPzWrDMBCE74G+g9hCL6GR25Bg3Cih&#10;FAql5JIfSo+LtbFNrZUqbRLn7aNAocdhZr5hFqvB9epEMXWeDTxNClDEtbcdNwb2u/fHElQSZIu9&#10;ZzJwoQSr5d1ogZX1Z97QaSuNyhBOFRpoRUKldapbcpgmPhBn7+CjQ8kyNtpGPGe46/VzUcy1w47z&#10;QouB3lqqf7ZHZ6CW8ijfzn6V0a0P43X4vITfuTEP98PrCyihQf7Df+0Pa2A6m8HtTD4Ce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MSysUAAADcAAAADwAAAAAAAAAA&#10;AAAAAAChAgAAZHJzL2Rvd25yZXYueG1sUEsFBgAAAAAEAAQA+QAAAJMDAAAAAA==&#10;" strokecolor="black [3213]" strokeweight="2pt">
                  <v:stroke joinstyle="miter"/>
                </v:line>
                <v:line id="Straight Connector 359" o:spid="_x0000_s1032" style="position:absolute;flip:x y;visibility:visible;mso-wrap-style:square" from="3238,9906" to="6667,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4Yz8UAAADcAAAADwAAAGRycy9kb3ducmV2LnhtbESPQUsDMRSE7wX/Q3iCl2KzWizr2rSI&#10;IIj0Yivi8bF53V3cvMTktd3++6ZQ6HGYmW+Y+XJwvdpTTJ1nAw+TAhRx7W3HjYHvzft9CSoJssXe&#10;Mxk4UoLl4mY0x8r6A3/Rfi2NyhBOFRpoRUKldapbcpgmPhBnb+ujQ8kyNtpGPGS46/VjUcy0w47z&#10;QouB3lqq/9Y7Z6CWcie/zv6U0a2241X4PIb/mTF3t8PrCyihQa7hS/vDGpg+PcP5TD4CenE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4Yz8UAAADcAAAADwAAAAAAAAAA&#10;AAAAAAChAgAAZHJzL2Rvd25yZXYueG1sUEsFBgAAAAAEAAQA+QAAAJMDAAAAAA==&#10;" strokecolor="black [3213]" strokeweight="2pt">
                  <v:stroke joinstyle="miter"/>
                </v:line>
                <v:line id="Straight Connector 364" o:spid="_x0000_s1033" style="position:absolute;flip:y;visibility:visible;mso-wrap-style:square" from="6477,2667" to="17430,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ikuMUAAADcAAAADwAAAGRycy9kb3ducmV2LnhtbESPT2vCQBTE74V+h+UJ3nQTLVaiq7Si&#10;omAP/sPrI/tMQrNvQ3aN6bd3BaHHYWZ+w0znrSlFQ7UrLCuI+xEI4tTqgjMFp+OqNwbhPLLG0jIp&#10;+CMH89n72xQTbe+8p+bgMxEg7BJUkHtfJVK6NCeDrm8r4uBdbW3QB1lnUtd4D3BTykEUjaTBgsNC&#10;jhUtckp/Dzej4PtzsY3OP6vlbh3Hw4GPm8vRSKW6nfZrAsJT6//Dr/ZGKxiOPuB5JhwBO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ikuMUAAADcAAAADwAAAAAAAAAA&#10;AAAAAAChAgAAZHJzL2Rvd25yZXYueG1sUEsFBgAAAAAEAAQA+QAAAJMDAAAAAA==&#10;" strokecolor="black [3213]" strokeweight="2pt">
                  <v:stroke joinstyle="miter"/>
                </v:line>
                <v:line id="Straight Connector 362" o:spid="_x0000_s1034" style="position:absolute;flip:y;visibility:visible;mso-wrap-style:square" from="18288,7239" to="23717,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2ZV8YAAADcAAAADwAAAGRycy9kb3ducmV2LnhtbESPT2vCQBTE74LfYXlCb3WTCCoxG6mi&#10;pYI91D/0+si+JqHZtyG7jem37woFj8PM/IbJ1oNpRE+dqy0riKcRCOLC6ppLBZfz/nkJwnlkjY1l&#10;UvBLDtb5eJRhqu2NP6g/+VIECLsUFVTet6mUrqjIoJvaljh4X7Yz6IPsSqk7vAW4aWQSRXNpsOaw&#10;UGFL24qK79OPUbBZbA/R9X2/O77G8Szxcf95NlKpp8nwsgLhafCP8H/7TSuYzRO4nwlHQO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dmVfGAAAA3AAAAA8AAAAAAAAA&#10;AAAAAAAAoQIAAGRycy9kb3ducmV2LnhtbFBLBQYAAAAABAAEAPkAAACUAwAAAAA=&#10;" strokecolor="black [3213]" strokeweight="2pt">
                  <v:stroke joinstyle="miter"/>
                </v:line>
                <v:line id="Straight Connector 363" o:spid="_x0000_s1035" style="position:absolute;flip:y;visibility:visible;mso-wrap-style:square" from="12096,4857" to="2038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E8zMUAAADcAAAADwAAAGRycy9kb3ducmV2LnhtbESPT2vCQBTE7wW/w/IEb3UTA1aiq6io&#10;KLSH+gevj+wzCWbfhuwa02/fFQo9DjPzG2a26EwlWmpcaVlBPIxAEGdWl5wrOJ+27xMQziNrrCyT&#10;gh9ysJj33maYavvkb2qPPhcBwi5FBYX3dSqlywoy6Ia2Jg7ezTYGfZBNLnWDzwA3lRxF0VgaLDks&#10;FFjTuqDsfnwYBauP9SG6fG03n7s4TkY+bq8nI5Ua9LvlFISnzv+H/9p7rSAZJ/A6E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E8zMUAAADcAAAADwAAAAAAAAAA&#10;AAAAAAChAgAAZHJzL2Rvd25yZXYueG1sUEsFBgAAAAAEAAQA+QAAAJMDAAAAAA==&#10;" strokecolor="black [3213]" strokeweight="2pt">
                  <v:stroke joinstyle="miter"/>
                </v:line>
                <v:line id="Straight Connector 361" o:spid="_x0000_s1036" style="position:absolute;flip:y;visibility:visible;mso-wrap-style:square" from="24098,9715" to="26955,1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HIMUAAADcAAAADwAAAGRycy9kb3ducmV2LnhtbESPQWvCQBSE74X+h+UVvOlmFWyJboKV&#10;KgrtoVrp9ZF9TYLZtyG7xvTfdwWhx2FmvmGW+WAb0VPna8ca1CQBQVw4U3Op4eu4Gb+A8AHZYOOY&#10;NPyShzx7fFhiatyVP6k/hFJECPsUNVQhtKmUvqjIop+4ljh6P66zGKLsSmk6vEa4beQ0SebSYs1x&#10;ocKW1hUV58PFanh9Xu+T08fm7X2r1GwaVP99tFLr0dOwWoAINIT/8L29MxpmcwW3M/EI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I8HIMUAAADcAAAADwAAAAAAAAAA&#10;AAAAAAChAgAAZHJzL2Rvd25yZXYueG1sUEsFBgAAAAAEAAQA+QAAAJMDAAAAAA==&#10;" strokecolor="black [3213]" strokeweight="2pt">
                  <v:stroke joinstyle="miter"/>
                </v:line>
              </v:group>
            </w:pict>
          </mc:Fallback>
        </mc:AlternateContent>
      </w:r>
      <w:r w:rsidR="00EE7298">
        <w:t xml:space="preserve">1. </w:t>
      </w:r>
    </w:p>
    <w:p w:rsidR="00424C70" w:rsidRDefault="00E84D0D" w:rsidP="00E84D0D">
      <w:pPr>
        <w:spacing w:before="200" w:after="0" w:line="480" w:lineRule="auto"/>
      </w:pPr>
      <w:r>
        <w:rPr>
          <w:noProof/>
        </w:rPr>
        <mc:AlternateContent>
          <mc:Choice Requires="wps">
            <w:drawing>
              <wp:anchor distT="0" distB="0" distL="114300" distR="114300" simplePos="0" relativeHeight="251664384" behindDoc="0" locked="0" layoutInCell="1" allowOverlap="1">
                <wp:simplePos x="0" y="0"/>
                <wp:positionH relativeFrom="column">
                  <wp:posOffset>3467100</wp:posOffset>
                </wp:positionH>
                <wp:positionV relativeFrom="paragraph">
                  <wp:posOffset>325120</wp:posOffset>
                </wp:positionV>
                <wp:extent cx="180975" cy="171450"/>
                <wp:effectExtent l="0" t="0" r="28575" b="19050"/>
                <wp:wrapNone/>
                <wp:docPr id="370" name="Oval 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70" o:spid="_x0000_s1026" style="position:absolute;margin-left:273pt;margin-top:25.6pt;width:14.2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" fillcolor="windowText" strokecolor="windowText" strokeweight="2pt">
                <v:path arrowok="t"/>
              </v:oval>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3143250</wp:posOffset>
                </wp:positionH>
                <wp:positionV relativeFrom="paragraph">
                  <wp:posOffset>83820</wp:posOffset>
                </wp:positionV>
                <wp:extent cx="190500" cy="152400"/>
                <wp:effectExtent l="38100" t="19050" r="38100" b="38100"/>
                <wp:wrapNone/>
                <wp:docPr id="369" name="5-Point Star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2400"/>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369" o:spid="_x0000_s1026" style="position:absolute;margin-left:247.5pt;margin-top:6.6pt;width:1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" path="m,58211r72765,1l95250,r22485,58212l190500,58211,131632,94188r22486,58212l95250,116422,36382,152400,58868,94188,,58211xe" fillcolor="windowText" strokecolor="windowText" strokeweight="2pt">
                <v:path arrowok="t" o:connecttype="custom" o:connectlocs="0,58211;72765,58212;95250,0;117735,58212;190500,58211;131632,94188;154118,152400;95250,116422;36382,152400;58868,94188;0,58211" o:connectangles="0,0,0,0,0,0,0,0,0,0,0"/>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3724275</wp:posOffset>
                </wp:positionH>
                <wp:positionV relativeFrom="paragraph">
                  <wp:posOffset>115570</wp:posOffset>
                </wp:positionV>
                <wp:extent cx="190500" cy="152400"/>
                <wp:effectExtent l="38100" t="19050" r="38100" b="38100"/>
                <wp:wrapNone/>
                <wp:docPr id="368" name="5-Point Star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240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368" o:spid="_x0000_s1026" style="position:absolute;margin-left:293.25pt;margin-top:9.1pt;width:15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" path="m,58211r72765,1l95250,r22485,58212l190500,58211,131632,94188r22486,58212l95250,116422,36382,152400,58868,94188,,58211xe" fillcolor="black [3213]" strokecolor="black [3213]" strokeweight="1pt">
                <v:stroke joinstyle="miter"/>
                <v:path arrowok="t" o:connecttype="custom" o:connectlocs="0,58211;72765,58212;95250,0;117735,58212;190500,58211;131632,94188;154118,152400;95250,116422;36382,152400;58868,94188;0,58211" o:connectangles="0,0,0,0,0,0,0,0,0,0,0"/>
              </v:shape>
            </w:pict>
          </mc:Fallback>
        </mc:AlternateContent>
      </w:r>
    </w:p>
    <w:p w:rsidR="00424C70" w:rsidRDefault="00E84D0D" w:rsidP="00E84D0D">
      <w:pPr>
        <w:spacing w:before="200" w:after="0" w:line="480" w:lineRule="auto"/>
      </w:pPr>
      <w:r>
        <w:rPr>
          <w:noProof/>
        </w:rPr>
        <mc:AlternateContent>
          <mc:Choice Requires="wps">
            <w:drawing>
              <wp:anchor distT="0" distB="0" distL="114300" distR="114300" simplePos="0" relativeHeight="251661312" behindDoc="0" locked="0" layoutInCell="1" allowOverlap="1">
                <wp:simplePos x="0" y="0"/>
                <wp:positionH relativeFrom="column">
                  <wp:posOffset>2600325</wp:posOffset>
                </wp:positionH>
                <wp:positionV relativeFrom="paragraph">
                  <wp:posOffset>152400</wp:posOffset>
                </wp:positionV>
                <wp:extent cx="123825" cy="114300"/>
                <wp:effectExtent l="19050" t="19050" r="47625" b="19050"/>
                <wp:wrapNone/>
                <wp:docPr id="366" name="Isosceles Tri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143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66" o:spid="_x0000_s1026" type="#_x0000_t5" style="position:absolute;margin-left:204.75pt;margin-top:12pt;width:9.7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" fillcolor="black [3213]" strokecolor="black [3213]" strokeweight="1pt">
                <v:path arrowok="t"/>
              </v:shape>
            </w:pict>
          </mc:Fallback>
        </mc:AlternateContent>
      </w:r>
    </w:p>
    <w:tbl>
      <w:tblPr>
        <w:tblStyle w:val="TableGrid"/>
        <w:tblW w:w="0" w:type="auto"/>
        <w:tblInd w:w="360" w:type="dxa"/>
        <w:tblLook w:val="04A0" w:firstRow="1" w:lastRow="0" w:firstColumn="1" w:lastColumn="0" w:noHBand="0" w:noVBand="1"/>
      </w:tblPr>
      <w:tblGrid>
        <w:gridCol w:w="1921"/>
        <w:gridCol w:w="950"/>
        <w:gridCol w:w="950"/>
        <w:gridCol w:w="950"/>
        <w:gridCol w:w="950"/>
        <w:gridCol w:w="950"/>
        <w:gridCol w:w="950"/>
        <w:gridCol w:w="527"/>
      </w:tblGrid>
      <w:tr w:rsidR="00EE7298" w:rsidTr="00AB3756">
        <w:trPr>
          <w:cantSplit/>
          <w:trHeight w:val="1727"/>
        </w:trPr>
        <w:tc>
          <w:tcPr>
            <w:tcW w:w="1921" w:type="dxa"/>
          </w:tcPr>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Technical Requirements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Frame </w:t>
            </w:r>
            <w:r w:rsidR="008B29E7">
              <w:rPr>
                <w:rFonts w:ascii="Times New Roman" w:hAnsi="Times New Roman" w:cs="Times New Roman"/>
                <w:i/>
              </w:rPr>
              <w:t>M</w:t>
            </w:r>
            <w:r w:rsidRPr="00E84D0D">
              <w:rPr>
                <w:i/>
              </w:rPr>
              <w:t>aterial</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Lens </w:t>
            </w:r>
            <w:r w:rsidR="008B29E7">
              <w:rPr>
                <w:rFonts w:ascii="Times New Roman" w:hAnsi="Times New Roman" w:cs="Times New Roman"/>
                <w:i/>
              </w:rPr>
              <w:t>M</w:t>
            </w:r>
            <w:r w:rsidRPr="00E84D0D">
              <w:rPr>
                <w:i/>
              </w:rPr>
              <w:t>aterial</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Crush </w:t>
            </w:r>
            <w:r w:rsidR="008B29E7">
              <w:rPr>
                <w:rFonts w:ascii="Times New Roman" w:hAnsi="Times New Roman" w:cs="Times New Roman"/>
                <w:i/>
              </w:rPr>
              <w:t>P</w:t>
            </w:r>
            <w:r w:rsidRPr="00E84D0D">
              <w:rPr>
                <w:i/>
              </w:rPr>
              <w:t xml:space="preserve">roof </w:t>
            </w:r>
            <w:r w:rsidR="008B29E7">
              <w:rPr>
                <w:rFonts w:ascii="Times New Roman" w:hAnsi="Times New Roman" w:cs="Times New Roman"/>
                <w:i/>
              </w:rPr>
              <w:t>C</w:t>
            </w:r>
            <w:r w:rsidRPr="00E84D0D">
              <w:rPr>
                <w:i/>
              </w:rPr>
              <w:t>ase</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Assemble w/</w:t>
            </w:r>
            <w:r w:rsidR="008B29E7">
              <w:rPr>
                <w:rFonts w:ascii="Times New Roman" w:hAnsi="Times New Roman" w:cs="Times New Roman"/>
                <w:i/>
              </w:rPr>
              <w:t>S</w:t>
            </w:r>
            <w:r w:rsidRPr="00E84D0D">
              <w:rPr>
                <w:i/>
              </w:rPr>
              <w:t>crews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Polarizing </w:t>
            </w:r>
            <w:r w:rsidR="008B29E7">
              <w:rPr>
                <w:rFonts w:ascii="Times New Roman" w:hAnsi="Times New Roman" w:cs="Times New Roman"/>
                <w:i/>
              </w:rPr>
              <w:t>L</w:t>
            </w:r>
            <w:r w:rsidRPr="00E84D0D">
              <w:rPr>
                <w:i/>
              </w:rPr>
              <w:t>enses</w:t>
            </w:r>
          </w:p>
        </w:tc>
        <w:tc>
          <w:tcPr>
            <w:tcW w:w="527" w:type="dxa"/>
            <w:textDirection w:val="btLr"/>
          </w:tcPr>
          <w:p w:rsidR="00424C70" w:rsidRPr="00E84D0D" w:rsidRDefault="009D75AD" w:rsidP="00E84D0D">
            <w:pPr>
              <w:spacing w:after="0"/>
              <w:ind w:right="113"/>
              <w:rPr>
                <w:rFonts w:ascii="Times New Roman" w:hAnsi="Times New Roman" w:cs="Times New Roman"/>
                <w:i/>
              </w:rPr>
            </w:pPr>
            <w:r w:rsidRPr="00E84D0D">
              <w:rPr>
                <w:i/>
              </w:rPr>
              <w:t xml:space="preserve">Your </w:t>
            </w:r>
            <w:r w:rsidR="008B29E7">
              <w:rPr>
                <w:rFonts w:ascii="Times New Roman" w:hAnsi="Times New Roman" w:cs="Times New Roman"/>
                <w:i/>
              </w:rPr>
              <w:t>C</w:t>
            </w:r>
            <w:r w:rsidRPr="00E84D0D">
              <w:rPr>
                <w:i/>
              </w:rPr>
              <w:t>ompany</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Customer </w:t>
            </w:r>
            <w:r w:rsidR="00A01E13">
              <w:rPr>
                <w:rFonts w:ascii="Times New Roman" w:hAnsi="Times New Roman" w:cs="Times New Roman"/>
              </w:rPr>
              <w:t>r</w:t>
            </w:r>
            <w:r>
              <w:rPr>
                <w:rFonts w:ascii="Times New Roman" w:hAnsi="Times New Roman" w:cs="Times New Roman"/>
              </w:rPr>
              <w:t>equirements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Ratings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527" w:type="dxa"/>
          </w:tcPr>
          <w:p w:rsidR="00424C70" w:rsidRDefault="00424C70" w:rsidP="00E84D0D">
            <w:pPr>
              <w:spacing w:after="0"/>
              <w:rPr>
                <w:rFonts w:ascii="Times New Roman" w:eastAsia="Times New Roman" w:hAnsi="Times New Roman" w:cs="Times New Roman"/>
              </w:rPr>
            </w:pP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Aesthetics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1</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Reduce glare</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3</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Adjustable</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5</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Take prescription lenses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4</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Unbreakable</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2</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W</w:t>
            </w:r>
            <w:r w:rsidR="00721B6D">
              <w:rPr>
                <w:rFonts w:ascii="Times New Roman" w:hAnsi="Times New Roman" w:cs="Times New Roman"/>
              </w:rPr>
              <w:t>eight</w:t>
            </w:r>
            <w:r>
              <w:rPr>
                <w:rFonts w:ascii="Times New Roman" w:hAnsi="Times New Roman" w:cs="Times New Roman"/>
              </w:rPr>
              <w:t xml:space="preserve"> </w:t>
            </w:r>
            <w:r w:rsidR="00A01E13">
              <w:rPr>
                <w:rFonts w:ascii="Times New Roman" w:hAnsi="Times New Roman" w:cs="Times New Roman"/>
              </w:rPr>
              <w:t>r</w:t>
            </w:r>
            <w:r>
              <w:rPr>
                <w:rFonts w:ascii="Times New Roman" w:hAnsi="Times New Roman" w:cs="Times New Roman"/>
              </w:rPr>
              <w:t>atings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26</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41</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10</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15</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9</w:t>
            </w:r>
          </w:p>
        </w:tc>
        <w:tc>
          <w:tcPr>
            <w:tcW w:w="527" w:type="dxa"/>
          </w:tcPr>
          <w:p w:rsidR="00424C70" w:rsidRDefault="00424C70" w:rsidP="00E84D0D">
            <w:pPr>
              <w:spacing w:after="0"/>
              <w:rPr>
                <w:rFonts w:ascii="Times New Roman" w:eastAsia="Times New Roman" w:hAnsi="Times New Roman" w:cs="Times New Roman"/>
              </w:rPr>
            </w:pP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Target </w:t>
            </w:r>
            <w:r w:rsidR="00A01E13">
              <w:rPr>
                <w:rFonts w:ascii="Times New Roman" w:hAnsi="Times New Roman" w:cs="Times New Roman"/>
              </w:rPr>
              <w:t>v</w:t>
            </w:r>
            <w:r>
              <w:rPr>
                <w:rFonts w:ascii="Times New Roman" w:hAnsi="Times New Roman" w:cs="Times New Roman"/>
              </w:rPr>
              <w:t>alues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Carbon fiber</w:t>
            </w:r>
          </w:p>
        </w:tc>
        <w:tc>
          <w:tcPr>
            <w:tcW w:w="950" w:type="dxa"/>
          </w:tcPr>
          <w:p w:rsidR="00424C70" w:rsidRDefault="00A01E13" w:rsidP="00E84D0D">
            <w:pPr>
              <w:spacing w:after="0"/>
              <w:rPr>
                <w:rFonts w:ascii="Times New Roman" w:eastAsia="Times New Roman" w:hAnsi="Times New Roman" w:cs="Times New Roman"/>
              </w:rPr>
            </w:pPr>
            <w:r>
              <w:rPr>
                <w:rFonts w:ascii="Times New Roman" w:hAnsi="Times New Roman" w:cs="Times New Roman"/>
              </w:rPr>
              <w:t>G</w:t>
            </w:r>
            <w:r w:rsidR="00EE7298">
              <w:rPr>
                <w:rFonts w:ascii="Times New Roman" w:hAnsi="Times New Roman" w:cs="Times New Roman"/>
              </w:rPr>
              <w:t>lass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500 psi min</w:t>
            </w:r>
            <w:r w:rsidR="00A01E13">
              <w:rPr>
                <w:rFonts w:ascii="Times New Roman" w:hAnsi="Times New Roman" w:cs="Times New Roman"/>
              </w:rPr>
              <w:t>.</w:t>
            </w:r>
          </w:p>
        </w:tc>
        <w:tc>
          <w:tcPr>
            <w:tcW w:w="950" w:type="dxa"/>
          </w:tcPr>
          <w:p w:rsidR="00424C70" w:rsidRDefault="00A01E13" w:rsidP="00E84D0D">
            <w:pPr>
              <w:spacing w:after="0"/>
              <w:rPr>
                <w:rFonts w:ascii="Times New Roman" w:eastAsia="Times New Roman" w:hAnsi="Times New Roman" w:cs="Times New Roman"/>
              </w:rPr>
            </w:pPr>
            <w:r>
              <w:rPr>
                <w:rFonts w:ascii="Times New Roman" w:hAnsi="Times New Roman" w:cs="Times New Roman"/>
              </w:rPr>
              <w:t>P</w:t>
            </w:r>
            <w:r w:rsidR="00EE7298">
              <w:rPr>
                <w:rFonts w:ascii="Times New Roman" w:hAnsi="Times New Roman" w:cs="Times New Roman"/>
              </w:rPr>
              <w:t>hillips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Unified glare rating</w:t>
            </w:r>
          </w:p>
        </w:tc>
        <w:tc>
          <w:tcPr>
            <w:tcW w:w="527" w:type="dxa"/>
          </w:tcPr>
          <w:p w:rsidR="00424C70" w:rsidRDefault="00424C70" w:rsidP="00E84D0D">
            <w:pPr>
              <w:spacing w:after="0"/>
              <w:rPr>
                <w:rFonts w:ascii="Times New Roman" w:eastAsia="Times New Roman" w:hAnsi="Times New Roman" w:cs="Times New Roman"/>
              </w:rPr>
            </w:pPr>
          </w:p>
        </w:tc>
      </w:tr>
    </w:tbl>
    <w:p w:rsidR="00424C70" w:rsidRDefault="00A01E13" w:rsidP="00E84D0D">
      <w:pPr>
        <w:spacing w:after="0"/>
        <w:rPr>
          <w:color w:val="000000"/>
        </w:rPr>
      </w:pPr>
      <w:r>
        <w:t>Cognitive Domain: Application</w:t>
      </w:r>
    </w:p>
    <w:p w:rsidR="00424C70" w:rsidRDefault="00A01E13" w:rsidP="00E84D0D">
      <w:pPr>
        <w:spacing w:after="0"/>
      </w:pPr>
      <w:r>
        <w:t>Difficulty Level: Hard</w:t>
      </w:r>
    </w:p>
    <w:p w:rsidR="00424C70" w:rsidRDefault="00424C70" w:rsidP="00E84D0D">
      <w:pPr>
        <w:spacing w:after="0"/>
      </w:pPr>
    </w:p>
    <w:p w:rsidR="00424C70" w:rsidRDefault="00EE7298">
      <w:pPr>
        <w:spacing w:after="0"/>
      </w:pPr>
      <w:r>
        <w:t xml:space="preserve">2. </w:t>
      </w:r>
    </w:p>
    <w:p w:rsidR="00424C70" w:rsidRDefault="00E84D0D" w:rsidP="00E84D0D">
      <w:pPr>
        <w:spacing w:before="200" w:after="0" w:line="480" w:lineRule="auto"/>
        <w:rPr>
          <w:i/>
        </w:rPr>
      </w:pPr>
      <w:r>
        <w:rPr>
          <w:i/>
          <w:noProof/>
        </w:rPr>
        <mc:AlternateContent>
          <mc:Choice Requires="wpg">
            <w:drawing>
              <wp:anchor distT="0" distB="0" distL="114300" distR="114300" simplePos="0" relativeHeight="251669504" behindDoc="0" locked="0" layoutInCell="1" allowOverlap="1">
                <wp:simplePos x="0" y="0"/>
                <wp:positionH relativeFrom="column">
                  <wp:posOffset>2057400</wp:posOffset>
                </wp:positionH>
                <wp:positionV relativeFrom="paragraph">
                  <wp:posOffset>256540</wp:posOffset>
                </wp:positionV>
                <wp:extent cx="3028950" cy="1304925"/>
                <wp:effectExtent l="0" t="0" r="19050" b="28575"/>
                <wp:wrapNone/>
                <wp:docPr id="375"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8950" cy="1304925"/>
                          <a:chOff x="0" y="0"/>
                          <a:chExt cx="3028950" cy="1304925"/>
                        </a:xfrm>
                      </wpg:grpSpPr>
                      <wps:wsp>
                        <wps:cNvPr id="376" name="Straight Connector 376"/>
                        <wps:cNvCnPr/>
                        <wps:spPr>
                          <a:xfrm flipH="1" flipV="1">
                            <a:off x="1228725" y="257175"/>
                            <a:ext cx="1209675" cy="10287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7" name="Straight Connector 377"/>
                        <wps:cNvCnPr/>
                        <wps:spPr>
                          <a:xfrm flipH="1" flipV="1">
                            <a:off x="1447800" y="0"/>
                            <a:ext cx="1581150" cy="12382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8" name="Straight Connector 378"/>
                        <wps:cNvCnPr/>
                        <wps:spPr>
                          <a:xfrm flipH="1" flipV="1">
                            <a:off x="895350" y="514350"/>
                            <a:ext cx="962025" cy="7810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9" name="Straight Connector 379"/>
                        <wps:cNvCnPr/>
                        <wps:spPr>
                          <a:xfrm flipV="1">
                            <a:off x="0" y="19050"/>
                            <a:ext cx="1438275" cy="12668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0" name="Straight Connector 380"/>
                        <wps:cNvCnPr/>
                        <wps:spPr>
                          <a:xfrm flipH="1" flipV="1">
                            <a:off x="609600" y="762000"/>
                            <a:ext cx="628650" cy="4953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1" name="Straight Connector 381"/>
                        <wps:cNvCnPr/>
                        <wps:spPr>
                          <a:xfrm flipH="1" flipV="1">
                            <a:off x="323850" y="990600"/>
                            <a:ext cx="342900" cy="2857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2" name="Straight Connector 382"/>
                        <wps:cNvCnPr/>
                        <wps:spPr>
                          <a:xfrm flipV="1">
                            <a:off x="647700" y="266700"/>
                            <a:ext cx="1095375" cy="10191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3" name="Straight Connector 383"/>
                        <wps:cNvCnPr/>
                        <wps:spPr>
                          <a:xfrm flipV="1">
                            <a:off x="1828800" y="723900"/>
                            <a:ext cx="542925" cy="5810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4" name="Straight Connector 384"/>
                        <wps:cNvCnPr/>
                        <wps:spPr>
                          <a:xfrm flipV="1">
                            <a:off x="1209675" y="485775"/>
                            <a:ext cx="828675" cy="8096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5" name="Straight Connector 385"/>
                        <wps:cNvCnPr/>
                        <wps:spPr>
                          <a:xfrm flipV="1">
                            <a:off x="2409825" y="971550"/>
                            <a:ext cx="285750" cy="2952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75" o:spid="_x0000_s1026" style="position:absolute;margin-left:162pt;margin-top:20.2pt;width:238.5pt;height:102.75pt;z-index:251669504" coordsize="30289,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">
                <v:line id="Straight Connector 376" o:spid="_x0000_s1027" style="position:absolute;flip:x y;visibility:visible;mso-wrap-style:square" from="12287,2571" to="24384,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TQ3cUAAADcAAAADwAAAGRycy9kb3ducmV2LnhtbESPQUsDMRSE74L/ITzBi7RZK2yXbdMi&#10;glCkF9siHh+b193FzUtMXtvtvzeC4HGYmW+Y5Xp0gzpTTL1nA4/TAhRx423PrYHD/nVSgUqCbHHw&#10;TAaulGC9ur1ZYm39hd/pvJNWZQinGg10IqHWOjUdOUxTH4izd/TRoWQZW20jXjLcDXpWFKV22HNe&#10;6DDQS0fN1+7kDDRSneTT2Y8quu3xYRveruG7NOb+bnxegBIa5T/8195YA0/zEn7P5CO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TQ3cUAAADcAAAADwAAAAAAAAAA&#10;AAAAAAChAgAAZHJzL2Rvd25yZXYueG1sUEsFBgAAAAAEAAQA+QAAAJMDAAAAAA==&#10;" strokecolor="black [3213]" strokeweight="2pt">
                  <v:stroke joinstyle="miter"/>
                </v:line>
                <v:line id="Straight Connector 377" o:spid="_x0000_s1028" style="position:absolute;flip:x y;visibility:visible;mso-wrap-style:square" from="14478,0" to="30289,12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h1RsUAAADcAAAADwAAAGRycy9kb3ducmV2LnhtbESPzWrDMBCE74G+g9hCL6GR20Bi3Cih&#10;FAql5JIfSo+LtbFNrZUqbRLn7aNAocdhZr5hFqvB9epEMXWeDTxNClDEtbcdNwb2u/fHElQSZIu9&#10;ZzJwoQSr5d1ogZX1Z97QaSuNyhBOFRpoRUKldapbcpgmPhBn7+CjQ8kyNtpGPGe46/VzUcy0w47z&#10;QouB3lqqf7ZHZ6CW8ijfzn6V0a0P43X4vITfmTEP98PrCyihQf7Df+0Pa2A6n8PtTD4Ce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th1RsUAAADcAAAADwAAAAAAAAAA&#10;AAAAAAChAgAAZHJzL2Rvd25yZXYueG1sUEsFBgAAAAAEAAQA+QAAAJMDAAAAAA==&#10;" strokecolor="black [3213]" strokeweight="2pt">
                  <v:stroke joinstyle="miter"/>
                </v:line>
                <v:line id="Straight Connector 378" o:spid="_x0000_s1029" style="position:absolute;flip:x y;visibility:visible;mso-wrap-style:square" from="8953,5143" to="1857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fhNMIAAADcAAAADwAAAGRycy9kb3ducmV2LnhtbERPTWsCMRC9F/wPYYReimZtwS6rUYpQ&#10;KMVLVYrHYTPuLm4maTLq+u+bQ6HHx/tergfXqyvF1Hk2MJsWoIhrbztuDBz275MSVBJki71nMnCn&#10;BOvV6GGJlfU3/qLrThqVQzhVaKAVCZXWqW7JYZr6QJy5k48OJcPYaBvxlsNdr5+LYq4ddpwbWgy0&#10;aak+7y7OQC3lRY7OfpfRbU9P2/B5Dz9zYx7Hw9sClNAg/+I/94c18PKa1+Yz+Qjo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0fhNMIAAADcAAAADwAAAAAAAAAAAAAA&#10;AAChAgAAZHJzL2Rvd25yZXYueG1sUEsFBgAAAAAEAAQA+QAAAJADAAAAAA==&#10;" strokecolor="black [3213]" strokeweight="2pt">
                  <v:stroke joinstyle="miter"/>
                </v:line>
                <v:line id="Straight Connector 379" o:spid="_x0000_s1030" style="position:absolute;flip:y;visibility:visible;mso-wrap-style:square" from="0,190" to="14382,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Cd+8UAAADcAAAADwAAAGRycy9kb3ducmV2LnhtbESPT2vCQBTE74V+h+UJ3nQThVqjq7Si&#10;omAP/sPrI/tMQrNvQ3aN6bd3BaHHYWZ+w0znrSlFQ7UrLCuI+xEI4tTqgjMFp+Oq9wnCeWSNpWVS&#10;8EcO5rP3tykm2t55T83BZyJA2CWoIPe+SqR0aU4GXd9WxMG72tqgD7LOpK7xHuCmlIMo+pAGCw4L&#10;OVa0yCn9PdyMgu/RYhudf1bL3TqOhwMfN5ejkUp1O+3XBISn1v+HX+2NVjAcjeF5JhwBO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Cd+8UAAADcAAAADwAAAAAAAAAA&#10;AAAAAAChAgAAZHJzL2Rvd25yZXYueG1sUEsFBgAAAAAEAAQA+QAAAJMDAAAAAA==&#10;" strokecolor="black [3213]" strokeweight="2pt">
                  <v:stroke joinstyle="miter"/>
                </v:line>
                <v:line id="Straight Connector 380" o:spid="_x0000_s1031" style="position:absolute;flip:x y;visibility:visible;mso-wrap-style:square" from="6096,7620" to="12382,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dFcEAAADcAAAADwAAAGRycy9kb3ducmV2LnhtbERPS2sCMRC+F/ofwhR6KZptBVlWo0ih&#10;UIoXH5Qeh824u7iZpMmo6783B8Hjx/eeLwfXqzPF1Hk28D4uQBHX3nbcGNjvvkYlqCTIFnvPZOBK&#10;CZaL56c5VtZfeEPnrTQqh3Cq0EArEiqtU92SwzT2gThzBx8dSoax0TbiJYe7Xn8UxVQ77Dg3tBjo&#10;s6X6uD05A7WUJ/lz9reMbn14W4efa/ifGvP6MqxmoIQGeYjv7m9rYFLm+flMPgJ6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5J0VwQAAANwAAAAPAAAAAAAAAAAAAAAA&#10;AKECAABkcnMvZG93bnJldi54bWxQSwUGAAAAAAQABAD5AAAAjwMAAAAA&#10;" strokecolor="black [3213]" strokeweight="2pt">
                  <v:stroke joinstyle="miter"/>
                </v:line>
                <v:line id="Straight Connector 381" o:spid="_x0000_s1032" style="position:absolute;flip:x y;visibility:visible;mso-wrap-style:square" from="3238,9906" to="6667,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4jsQAAADcAAAADwAAAGRycy9kb3ducmV2LnhtbESPQWsCMRSE7wX/Q3hCL0WztiDLahQR&#10;CqV4qZXS42Pz3F3cvMTkqeu/bwqFHoeZ+YZZrgfXqyvF1Hk2MJsWoIhrbztuDBw+XyclqCTIFnvP&#10;ZOBOCdar0cMSK+tv/EHXvTQqQzhVaKAVCZXWqW7JYZr6QJy9o48OJcvYaBvxluGu189FMdcOO84L&#10;LQbatlSf9hdnoJbyIt/OfpXR7Y5Pu/B+D+e5MY/jYbMAJTTIf/iv/WYNvJQz+D2Tj4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qDiOxAAAANwAAAAPAAAAAAAAAAAA&#10;AAAAAKECAABkcnMvZG93bnJldi54bWxQSwUGAAAAAAQABAD5AAAAkgMAAAAA&#10;" strokecolor="black [3213]" strokeweight="2pt">
                  <v:stroke joinstyle="miter"/>
                </v:line>
                <v:line id="Straight Connector 382" o:spid="_x0000_s1033" style="position:absolute;flip:y;visibility:visible;mso-wrap-style:square" from="6477,2667" to="17430,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rcYAAADcAAAADwAAAGRycy9kb3ducmV2LnhtbESPzWrDMBCE74W8g9hAbo1sB1rjWA5N&#10;SEoLzSF/9LpYW9vUWhlLcdy3rwqFHIeZ+YbJV6NpxUC9aywriOcRCOLS6oYrBefT7jEF4TyyxtYy&#10;KfghB6ti8pBjpu2NDzQcfSUChF2GCmrvu0xKV9Zk0M1tRxy8L9sb9EH2ldQ93gLctDKJoidpsOGw&#10;UGNHm5rK7+PVKFg/b96jy363/XiN40Xi4+HzZKRSs+n4sgThafT38H/7TStYpAn8nQlHQB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Rf63GAAAA3AAAAA8AAAAAAAAA&#10;AAAAAAAAoQIAAGRycy9kb3ducmV2LnhtbFBLBQYAAAAABAAEAPkAAACUAwAAAAA=&#10;" strokecolor="black [3213]" strokeweight="2pt">
                  <v:stroke joinstyle="miter"/>
                </v:line>
                <v:line id="Straight Connector 383" o:spid="_x0000_s1034" style="position:absolute;flip:y;visibility:visible;mso-wrap-style:square" from="18288,7239" to="23717,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3aNsUAAADcAAAADwAAAGRycy9kb3ducmV2LnhtbESPQWvCQBSE70L/w/IK3nQTAyrRVazU&#10;UsEeqhWvj+wzCWbfhuwa4793BaHHYWa+YebLzlSipcaVlhXEwwgEcWZ1ybmCv8NmMAXhPLLGyjIp&#10;uJOD5eKtN8dU2xv/Urv3uQgQdikqKLyvUyldVpBBN7Q1cfDOtjHog2xyqRu8Bbip5CiKxtJgyWGh&#10;wJrWBWWX/dUo+Jist9HxZ/O5+4rjZOTj9nQwUqn+e7eagfDU+f/wq/2tFSTTBJ5nw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3aNsUAAADcAAAADwAAAAAAAAAA&#10;AAAAAAChAgAAZHJzL2Rvd25yZXYueG1sUEsFBgAAAAAEAAQA+QAAAJMDAAAAAA==&#10;" strokecolor="black [3213]" strokeweight="2pt">
                  <v:stroke joinstyle="miter"/>
                </v:line>
                <v:line id="Straight Connector 384" o:spid="_x0000_s1035" style="position:absolute;flip:y;visibility:visible;mso-wrap-style:square" from="12096,4857" to="2038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RCQsYAAADcAAAADwAAAGRycy9kb3ducmV2LnhtbESPQWvCQBSE74X+h+UVetNNolhJXaUG&#10;FQV7qFa8PrKvSWj2bchuY/z3riD0OMzMN8xs0ZtadNS6yrKCeBiBIM6trrhQ8H1cD6YgnEfWWFsm&#10;BVdysJg/P80w1fbCX9QdfCEChF2KCkrvm1RKl5dk0A1tQxy8H9sa9EG2hdQtXgLc1DKJook0WHFY&#10;KLGhrKT89/BnFCzfsl10+lyv9ps4HiU+7s5HI5V6fek/3kF46v1/+NHeagWj6RjuZ8IR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0QkLGAAAA3AAAAA8AAAAAAAAA&#10;AAAAAAAAoQIAAGRycy9kb3ducmV2LnhtbFBLBQYAAAAABAAEAPkAAACUAwAAAAA=&#10;" strokecolor="black [3213]" strokeweight="2pt">
                  <v:stroke joinstyle="miter"/>
                </v:line>
                <v:line id="Straight Connector 385" o:spid="_x0000_s1036" style="position:absolute;flip:y;visibility:visible;mso-wrap-style:square" from="24098,9715" to="26955,1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jn2cYAAADcAAAADwAAAGRycy9kb3ducmV2LnhtbESPQWvCQBSE74X+h+UVetNNIlpJXaUG&#10;FQV7qFa8PrKvSWj2bchuY/z3riD0OMzMN8xs0ZtadNS6yrKCeBiBIM6trrhQ8H1cD6YgnEfWWFsm&#10;BVdysJg/P80w1fbCX9QdfCEChF2KCkrvm1RKl5dk0A1tQxy8H9sa9EG2hdQtXgLc1DKJook0WHFY&#10;KLGhrKT89/BnFCzfsl10+lyv9ps4HiU+7s5HI5V6fek/3kF46v1/+NHeagWj6RjuZ8IR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459nGAAAA3AAAAA8AAAAAAAAA&#10;AAAAAAAAoQIAAGRycy9kb3ducmV2LnhtbFBLBQYAAAAABAAEAPkAAACUAwAAAAA=&#10;" strokecolor="black [3213]" strokeweight="2pt">
                  <v:stroke joinstyle="miter"/>
                </v:line>
              </v:group>
            </w:pict>
          </mc:Fallback>
        </mc:AlternateContent>
      </w:r>
    </w:p>
    <w:p w:rsidR="00424C70" w:rsidRDefault="00E84D0D" w:rsidP="00E84D0D">
      <w:pPr>
        <w:spacing w:before="200" w:after="0" w:line="480" w:lineRule="auto"/>
      </w:pPr>
      <w:r>
        <w:rPr>
          <w:noProof/>
        </w:rPr>
        <mc:AlternateContent>
          <mc:Choice Requires="wps">
            <w:drawing>
              <wp:anchor distT="0" distB="0" distL="114300" distR="114300" simplePos="0" relativeHeight="251668480" behindDoc="0" locked="0" layoutInCell="1" allowOverlap="1">
                <wp:simplePos x="0" y="0"/>
                <wp:positionH relativeFrom="column">
                  <wp:posOffset>3467100</wp:posOffset>
                </wp:positionH>
                <wp:positionV relativeFrom="paragraph">
                  <wp:posOffset>325120</wp:posOffset>
                </wp:positionV>
                <wp:extent cx="180975" cy="171450"/>
                <wp:effectExtent l="0" t="0" r="28575" b="19050"/>
                <wp:wrapNone/>
                <wp:docPr id="371" name="Oval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71" o:spid="_x0000_s1026" style="position:absolute;margin-left:273pt;margin-top:25.6pt;width:14.25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" fillcolor="windowText" strokecolor="windowText" strokeweight="2pt">
                <v:path arrowok="t"/>
              </v:oval>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3143250</wp:posOffset>
                </wp:positionH>
                <wp:positionV relativeFrom="paragraph">
                  <wp:posOffset>83820</wp:posOffset>
                </wp:positionV>
                <wp:extent cx="190500" cy="152400"/>
                <wp:effectExtent l="38100" t="19050" r="38100" b="38100"/>
                <wp:wrapNone/>
                <wp:docPr id="372" name="5-Point Star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2400"/>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372" o:spid="_x0000_s1026" style="position:absolute;margin-left:247.5pt;margin-top:6.6pt;width:15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" path="m,58211r72765,1l95250,r22485,58212l190500,58211,131632,94188r22486,58212l95250,116422,36382,152400,58868,94188,,58211xe" fillcolor="windowText" strokecolor="windowText" strokeweight="2pt">
                <v:path arrowok="t" o:connecttype="custom" o:connectlocs="0,58211;72765,58212;95250,0;117735,58212;190500,58211;131632,94188;154118,152400;95250,116422;36382,152400;58868,94188;0,58211" o:connectangles="0,0,0,0,0,0,0,0,0,0,0"/>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3724275</wp:posOffset>
                </wp:positionH>
                <wp:positionV relativeFrom="paragraph">
                  <wp:posOffset>115570</wp:posOffset>
                </wp:positionV>
                <wp:extent cx="190500" cy="152400"/>
                <wp:effectExtent l="38100" t="19050" r="38100" b="38100"/>
                <wp:wrapNone/>
                <wp:docPr id="373" name="5-Point Star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240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373" o:spid="_x0000_s1026" style="position:absolute;margin-left:293.25pt;margin-top:9.1pt;width:1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" path="m,58211r72765,1l95250,r22485,58212l190500,58211,131632,94188r22486,58212l95250,116422,36382,152400,58868,94188,,58211xe" fillcolor="black [3213]" strokecolor="black [3213]" strokeweight="1pt">
                <v:stroke joinstyle="miter"/>
                <v:path arrowok="t" o:connecttype="custom" o:connectlocs="0,58211;72765,58212;95250,0;117735,58212;190500,58211;131632,94188;154118,152400;95250,116422;36382,152400;58868,94188;0,58211" o:connectangles="0,0,0,0,0,0,0,0,0,0,0"/>
              </v:shape>
            </w:pict>
          </mc:Fallback>
        </mc:AlternateContent>
      </w:r>
    </w:p>
    <w:p w:rsidR="00424C70" w:rsidRDefault="00E84D0D" w:rsidP="00E84D0D">
      <w:pPr>
        <w:spacing w:before="200" w:after="0" w:line="480" w:lineRule="auto"/>
      </w:pPr>
      <w:r>
        <w:rPr>
          <w:noProof/>
        </w:rPr>
        <mc:AlternateContent>
          <mc:Choice Requires="wps">
            <w:drawing>
              <wp:anchor distT="0" distB="0" distL="114300" distR="114300" simplePos="0" relativeHeight="251665408" behindDoc="0" locked="0" layoutInCell="1" allowOverlap="1">
                <wp:simplePos x="0" y="0"/>
                <wp:positionH relativeFrom="column">
                  <wp:posOffset>2600325</wp:posOffset>
                </wp:positionH>
                <wp:positionV relativeFrom="paragraph">
                  <wp:posOffset>152400</wp:posOffset>
                </wp:positionV>
                <wp:extent cx="123825" cy="114300"/>
                <wp:effectExtent l="19050" t="19050" r="47625" b="19050"/>
                <wp:wrapNone/>
                <wp:docPr id="374" name="Isosceles Tri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143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374" o:spid="_x0000_s1026" type="#_x0000_t5" style="position:absolute;margin-left:204.75pt;margin-top:12pt;width:9.7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" fillcolor="black [3213]" strokecolor="black [3213]" strokeweight="1pt">
                <v:path arrowok="t"/>
              </v:shape>
            </w:pict>
          </mc:Fallback>
        </mc:AlternateContent>
      </w:r>
    </w:p>
    <w:tbl>
      <w:tblPr>
        <w:tblStyle w:val="TableGrid"/>
        <w:tblW w:w="0" w:type="auto"/>
        <w:tblInd w:w="360" w:type="dxa"/>
        <w:tblLook w:val="04A0" w:firstRow="1" w:lastRow="0" w:firstColumn="1" w:lastColumn="0" w:noHBand="0" w:noVBand="1"/>
      </w:tblPr>
      <w:tblGrid>
        <w:gridCol w:w="1921"/>
        <w:gridCol w:w="950"/>
        <w:gridCol w:w="1110"/>
        <w:gridCol w:w="1163"/>
        <w:gridCol w:w="950"/>
        <w:gridCol w:w="950"/>
        <w:gridCol w:w="1016"/>
        <w:gridCol w:w="527"/>
      </w:tblGrid>
      <w:tr w:rsidR="00EE7298" w:rsidTr="00AB3756">
        <w:trPr>
          <w:cantSplit/>
          <w:trHeight w:val="1727"/>
        </w:trPr>
        <w:tc>
          <w:tcPr>
            <w:tcW w:w="1921" w:type="dxa"/>
          </w:tcPr>
          <w:p w:rsidR="00424C70" w:rsidRDefault="00424C70" w:rsidP="00E84D0D">
            <w:pPr>
              <w:spacing w:after="0"/>
              <w:rPr>
                <w:rFonts w:ascii="Times New Roman" w:eastAsia="Times New Roman" w:hAnsi="Times New Roman" w:cs="Times New Roman"/>
              </w:rPr>
            </w:pP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Technical Requirements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Base &amp; </w:t>
            </w:r>
            <w:r w:rsidRPr="00E84D0D">
              <w:rPr>
                <w:i/>
              </w:rPr>
              <w:t>S</w:t>
            </w:r>
            <w:r w:rsidRPr="00E84D0D">
              <w:rPr>
                <w:i/>
              </w:rPr>
              <w:t xml:space="preserve">tem </w:t>
            </w:r>
            <w:r w:rsidRPr="00E84D0D">
              <w:rPr>
                <w:i/>
              </w:rPr>
              <w:t>M</w:t>
            </w:r>
            <w:r w:rsidRPr="00E84D0D">
              <w:rPr>
                <w:i/>
              </w:rPr>
              <w:t>aterial</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Shade </w:t>
            </w:r>
            <w:r w:rsidRPr="00E84D0D">
              <w:rPr>
                <w:i/>
              </w:rPr>
              <w:t>M</w:t>
            </w:r>
            <w:r w:rsidRPr="00E84D0D">
              <w:rPr>
                <w:i/>
              </w:rPr>
              <w:t>aterial</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Protects </w:t>
            </w:r>
            <w:r w:rsidRPr="00E84D0D">
              <w:rPr>
                <w:i/>
              </w:rPr>
              <w:t>B</w:t>
            </w:r>
            <w:r w:rsidRPr="00E84D0D">
              <w:rPr>
                <w:i/>
              </w:rPr>
              <w:t xml:space="preserve">ulb if </w:t>
            </w:r>
            <w:r w:rsidRPr="00E84D0D">
              <w:rPr>
                <w:i/>
              </w:rPr>
              <w:t>K</w:t>
            </w:r>
            <w:r w:rsidRPr="00E84D0D">
              <w:rPr>
                <w:i/>
              </w:rPr>
              <w:t xml:space="preserve">nocked </w:t>
            </w:r>
            <w:r w:rsidRPr="00E84D0D">
              <w:rPr>
                <w:i/>
              </w:rPr>
              <w:t>O</w:t>
            </w:r>
            <w:r w:rsidRPr="00E84D0D">
              <w:rPr>
                <w:i/>
              </w:rPr>
              <w:t xml:space="preserve">ver by </w:t>
            </w:r>
            <w:r w:rsidRPr="00E84D0D">
              <w:rPr>
                <w:i/>
              </w:rPr>
              <w:t>R</w:t>
            </w:r>
            <w:r w:rsidRPr="00E84D0D">
              <w:rPr>
                <w:i/>
              </w:rPr>
              <w:t xml:space="preserve">owdy </w:t>
            </w:r>
            <w:r w:rsidRPr="00E84D0D">
              <w:rPr>
                <w:i/>
              </w:rPr>
              <w:t>C</w:t>
            </w:r>
            <w:r w:rsidRPr="00E84D0D">
              <w:rPr>
                <w:i/>
              </w:rPr>
              <w:t>ats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Ease of </w:t>
            </w:r>
            <w:r w:rsidRPr="00E84D0D">
              <w:rPr>
                <w:i/>
              </w:rPr>
              <w:t>A</w:t>
            </w:r>
            <w:r w:rsidRPr="00E84D0D">
              <w:rPr>
                <w:i/>
              </w:rPr>
              <w:t>ssembly</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Ease of </w:t>
            </w:r>
            <w:r w:rsidRPr="00E84D0D">
              <w:rPr>
                <w:i/>
              </w:rPr>
              <w:t>Cl</w:t>
            </w:r>
            <w:r w:rsidRPr="00E84D0D">
              <w:rPr>
                <w:i/>
              </w:rPr>
              <w:t>eaning</w:t>
            </w:r>
          </w:p>
        </w:tc>
        <w:tc>
          <w:tcPr>
            <w:tcW w:w="527" w:type="dxa"/>
            <w:textDirection w:val="btLr"/>
          </w:tcPr>
          <w:p w:rsidR="00424C70" w:rsidRPr="00E84D0D" w:rsidRDefault="009D75AD" w:rsidP="00E84D0D">
            <w:pPr>
              <w:spacing w:after="0"/>
              <w:ind w:right="113"/>
              <w:rPr>
                <w:rFonts w:ascii="Times New Roman" w:hAnsi="Times New Roman" w:cs="Times New Roman"/>
                <w:i/>
              </w:rPr>
            </w:pPr>
            <w:r w:rsidRPr="00E84D0D">
              <w:rPr>
                <w:i/>
              </w:rPr>
              <w:t xml:space="preserve">Your </w:t>
            </w:r>
            <w:r w:rsidRPr="00E84D0D">
              <w:rPr>
                <w:i/>
              </w:rPr>
              <w:t>C</w:t>
            </w:r>
            <w:r w:rsidRPr="00E84D0D">
              <w:rPr>
                <w:i/>
              </w:rPr>
              <w:t>ompany</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Customer </w:t>
            </w:r>
            <w:r w:rsidR="006C3E57">
              <w:rPr>
                <w:rFonts w:ascii="Times New Roman" w:hAnsi="Times New Roman" w:cs="Times New Roman"/>
              </w:rPr>
              <w:t>r</w:t>
            </w:r>
            <w:r>
              <w:rPr>
                <w:rFonts w:ascii="Times New Roman" w:hAnsi="Times New Roman" w:cs="Times New Roman"/>
              </w:rPr>
              <w:t>equirements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Ratings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527" w:type="dxa"/>
          </w:tcPr>
          <w:p w:rsidR="00424C70" w:rsidRDefault="00424C70" w:rsidP="00E84D0D">
            <w:pPr>
              <w:spacing w:after="0"/>
              <w:rPr>
                <w:rFonts w:ascii="Times New Roman" w:eastAsia="Times New Roman" w:hAnsi="Times New Roman" w:cs="Times New Roman"/>
              </w:rPr>
            </w:pP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Aesthetics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1</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High lumens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4</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Easy</w:t>
            </w:r>
            <w:r w:rsidR="006679BD">
              <w:rPr>
                <w:rFonts w:ascii="Times New Roman" w:hAnsi="Times New Roman" w:cs="Times New Roman"/>
              </w:rPr>
              <w:t>-</w:t>
            </w:r>
            <w:r>
              <w:rPr>
                <w:rFonts w:ascii="Times New Roman" w:hAnsi="Times New Roman" w:cs="Times New Roman"/>
              </w:rPr>
              <w:t>to</w:t>
            </w:r>
            <w:r w:rsidR="006679BD">
              <w:rPr>
                <w:rFonts w:ascii="Times New Roman" w:hAnsi="Times New Roman" w:cs="Times New Roman"/>
              </w:rPr>
              <w:t>-</w:t>
            </w:r>
            <w:r>
              <w:rPr>
                <w:rFonts w:ascii="Times New Roman" w:hAnsi="Times New Roman" w:cs="Times New Roman"/>
              </w:rPr>
              <w:t>change bulb</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5</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Easy</w:t>
            </w:r>
            <w:r w:rsidR="006679BD">
              <w:rPr>
                <w:rFonts w:ascii="Times New Roman" w:hAnsi="Times New Roman" w:cs="Times New Roman"/>
              </w:rPr>
              <w:t>-</w:t>
            </w:r>
            <w:r>
              <w:rPr>
                <w:rFonts w:ascii="Times New Roman" w:hAnsi="Times New Roman" w:cs="Times New Roman"/>
              </w:rPr>
              <w:t>to</w:t>
            </w:r>
            <w:r w:rsidR="006679BD">
              <w:rPr>
                <w:rFonts w:ascii="Times New Roman" w:hAnsi="Times New Roman" w:cs="Times New Roman"/>
              </w:rPr>
              <w:t>-</w:t>
            </w:r>
            <w:r>
              <w:rPr>
                <w:rFonts w:ascii="Times New Roman" w:hAnsi="Times New Roman" w:cs="Times New Roman"/>
              </w:rPr>
              <w:t>change shades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2</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Unbreakable</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3</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Target </w:t>
            </w:r>
            <w:r w:rsidR="006C3E57">
              <w:rPr>
                <w:rFonts w:ascii="Times New Roman" w:hAnsi="Times New Roman" w:cs="Times New Roman"/>
              </w:rPr>
              <w:t>v</w:t>
            </w:r>
            <w:r>
              <w:rPr>
                <w:rFonts w:ascii="Times New Roman" w:hAnsi="Times New Roman" w:cs="Times New Roman"/>
              </w:rPr>
              <w:t>alues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Hardness scale diamond</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Stain resistance</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500 psi min</w:t>
            </w:r>
            <w:r w:rsidR="006C3E57">
              <w:rPr>
                <w:rFonts w:ascii="Times New Roman" w:hAnsi="Times New Roman" w:cs="Times New Roman"/>
              </w:rPr>
              <w:t>.</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5 min</w:t>
            </w:r>
            <w:r w:rsidR="006679BD">
              <w:rPr>
                <w:rFonts w:ascii="Times New Roman" w:hAnsi="Times New Roman" w:cs="Times New Roman"/>
              </w:rPr>
              <w:t>.</w:t>
            </w:r>
            <w:r>
              <w:rPr>
                <w:rFonts w:ascii="Times New Roman" w:hAnsi="Times New Roman" w:cs="Times New Roman"/>
              </w:rPr>
              <w:t xml:space="preserve"> or less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Stain resistant</w:t>
            </w:r>
          </w:p>
        </w:tc>
        <w:tc>
          <w:tcPr>
            <w:tcW w:w="527" w:type="dxa"/>
          </w:tcPr>
          <w:p w:rsidR="00424C70" w:rsidRDefault="00424C70" w:rsidP="00E84D0D">
            <w:pPr>
              <w:spacing w:after="0"/>
              <w:rPr>
                <w:rFonts w:ascii="Times New Roman" w:eastAsia="Times New Roman" w:hAnsi="Times New Roman" w:cs="Times New Roman"/>
              </w:rPr>
            </w:pPr>
          </w:p>
        </w:tc>
      </w:tr>
    </w:tbl>
    <w:p w:rsidR="00424C70" w:rsidRDefault="00A01E13" w:rsidP="00E84D0D">
      <w:pPr>
        <w:spacing w:after="0"/>
        <w:rPr>
          <w:color w:val="000000"/>
        </w:rPr>
      </w:pPr>
      <w:r>
        <w:t>Cognitive Domain: Application</w:t>
      </w:r>
    </w:p>
    <w:p w:rsidR="00424C70" w:rsidRDefault="00A01E13" w:rsidP="00E84D0D">
      <w:pPr>
        <w:spacing w:after="0"/>
      </w:pPr>
      <w:r>
        <w:t>Difficulty Level: Hard</w:t>
      </w:r>
    </w:p>
    <w:p w:rsidR="00424C70" w:rsidRDefault="00424C70" w:rsidP="00E84D0D">
      <w:pPr>
        <w:spacing w:after="0"/>
      </w:pPr>
    </w:p>
    <w:p w:rsidR="00424C70" w:rsidRDefault="00EE7298">
      <w:pPr>
        <w:spacing w:after="0"/>
      </w:pPr>
      <w:r>
        <w:t xml:space="preserve">3. </w:t>
      </w:r>
    </w:p>
    <w:p w:rsidR="00424C70" w:rsidRDefault="00E84D0D">
      <w:pPr>
        <w:spacing w:after="0"/>
      </w:pPr>
      <w:r>
        <w:rPr>
          <w:i/>
          <w:noProof/>
        </w:rPr>
        <mc:AlternateContent>
          <mc:Choice Requires="wpg">
            <w:drawing>
              <wp:anchor distT="0" distB="0" distL="114300" distR="114300" simplePos="0" relativeHeight="251670528" behindDoc="0" locked="0" layoutInCell="1" allowOverlap="1">
                <wp:simplePos x="0" y="0"/>
                <wp:positionH relativeFrom="column">
                  <wp:posOffset>2028825</wp:posOffset>
                </wp:positionH>
                <wp:positionV relativeFrom="paragraph">
                  <wp:posOffset>149860</wp:posOffset>
                </wp:positionV>
                <wp:extent cx="3028950" cy="1304925"/>
                <wp:effectExtent l="0" t="0" r="19050" b="28575"/>
                <wp:wrapNone/>
                <wp:docPr id="386"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8950" cy="1304925"/>
                          <a:chOff x="0" y="0"/>
                          <a:chExt cx="3028950" cy="1304925"/>
                        </a:xfrm>
                      </wpg:grpSpPr>
                      <wps:wsp>
                        <wps:cNvPr id="387" name="Straight Connector 387"/>
                        <wps:cNvCnPr/>
                        <wps:spPr>
                          <a:xfrm flipH="1" flipV="1">
                            <a:off x="1228725" y="257175"/>
                            <a:ext cx="1209675" cy="10287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8" name="Straight Connector 388"/>
                        <wps:cNvCnPr/>
                        <wps:spPr>
                          <a:xfrm flipH="1" flipV="1">
                            <a:off x="1447800" y="0"/>
                            <a:ext cx="1581150" cy="12382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9" name="Straight Connector 389"/>
                        <wps:cNvCnPr/>
                        <wps:spPr>
                          <a:xfrm flipH="1" flipV="1">
                            <a:off x="895350" y="514350"/>
                            <a:ext cx="962025" cy="7810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0" name="Straight Connector 390"/>
                        <wps:cNvCnPr/>
                        <wps:spPr>
                          <a:xfrm flipV="1">
                            <a:off x="0" y="19050"/>
                            <a:ext cx="1438275" cy="12668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1" name="Straight Connector 391"/>
                        <wps:cNvCnPr/>
                        <wps:spPr>
                          <a:xfrm flipH="1" flipV="1">
                            <a:off x="609600" y="762000"/>
                            <a:ext cx="628650" cy="4953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2" name="Straight Connector 392"/>
                        <wps:cNvCnPr/>
                        <wps:spPr>
                          <a:xfrm flipH="1" flipV="1">
                            <a:off x="323850" y="990600"/>
                            <a:ext cx="342900" cy="2857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3" name="Straight Connector 393"/>
                        <wps:cNvCnPr/>
                        <wps:spPr>
                          <a:xfrm flipV="1">
                            <a:off x="647700" y="266700"/>
                            <a:ext cx="1095375" cy="10191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4" name="Straight Connector 394"/>
                        <wps:cNvCnPr/>
                        <wps:spPr>
                          <a:xfrm flipV="1">
                            <a:off x="1828800" y="723900"/>
                            <a:ext cx="542925" cy="5810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5" name="Straight Connector 395"/>
                        <wps:cNvCnPr/>
                        <wps:spPr>
                          <a:xfrm flipV="1">
                            <a:off x="1209675" y="485775"/>
                            <a:ext cx="828675" cy="8096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6" name="Straight Connector 396"/>
                        <wps:cNvCnPr/>
                        <wps:spPr>
                          <a:xfrm flipV="1">
                            <a:off x="2409825" y="971550"/>
                            <a:ext cx="285750" cy="29527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86" o:spid="_x0000_s1026" style="position:absolute;margin-left:159.75pt;margin-top:11.8pt;width:238.5pt;height:102.75pt;z-index:251670528" coordsize="30289,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">
                <v:line id="Straight Connector 387" o:spid="_x0000_s1027" style="position:absolute;flip:x y;visibility:visible;mso-wrap-style:square" from="12287,2571" to="24384,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0FYcUAAADcAAAADwAAAGRycy9kb3ducmV2LnhtbESPQUvDQBSE74L/YXlCL9JuVKgh7SaI&#10;IEjpxVbE4yP7mgSzb9fd1zb9964geBxm5htm3UxuVCeKafBs4G5RgCJuvR24M/C+f5mXoJIgWxw9&#10;k4ELJWjq66s1Vtaf+Y1OO+lUhnCq0EAvEiqtU9uTw7TwgTh7Bx8dSpax0zbiOcPdqO+LYqkdDpwX&#10;egz03FP7tTs6A62UR/l09qOMbnu43YbNJXwvjZndTE8rUEKT/If/2q/WwEP5CL9n8hHQ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0FYcUAAADcAAAADwAAAAAAAAAA&#10;AAAAAAChAgAAZHJzL2Rvd25yZXYueG1sUEsFBgAAAAAEAAQA+QAAAJMDAAAAAA==&#10;" strokecolor="black [3213]" strokeweight="2pt">
                  <v:stroke joinstyle="miter"/>
                </v:line>
                <v:line id="Straight Connector 388" o:spid="_x0000_s1028" style="position:absolute;flip:x y;visibility:visible;mso-wrap-style:square" from="14478,0" to="30289,12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KRE8EAAADcAAAADwAAAGRycy9kb3ducmV2LnhtbERPS2sCMRC+F/ofwhR6KZptBVlWo0ih&#10;UIoXH5Qeh824u7iZpMmo6783B8Hjx/eeLwfXqzPF1Hk28D4uQBHX3nbcGNjvvkYlqCTIFnvPZOBK&#10;CZaL56c5VtZfeEPnrTQqh3Cq0EArEiqtU92SwzT2gThzBx8dSoax0TbiJYe7Xn8UxVQ77Dg3tBjo&#10;s6X6uD05A7WUJ/lz9reMbn14W4efa/ifGvP6MqxmoIQGeYjv7m9rYFLmtflMPgJ6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kpETwQAAANwAAAAPAAAAAAAAAAAAAAAA&#10;AKECAABkcnMvZG93bnJldi54bWxQSwUGAAAAAAQABAD5AAAAjwMAAAAA&#10;" strokecolor="black [3213]" strokeweight="2pt">
                  <v:stroke joinstyle="miter"/>
                </v:line>
                <v:line id="Straight Connector 389" o:spid="_x0000_s1029" style="position:absolute;flip:x y;visibility:visible;mso-wrap-style:square" from="8953,5143" to="1857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40iMUAAADcAAAADwAAAGRycy9kb3ducmV2LnhtbESPQUvDQBSE74L/YXkFL9JuVCgx7SaI&#10;IIj0Yivi8ZF9TUKzb9fd1zb9964geBxm5htm3UxuVCeKafBs4G5RgCJuvR24M/Cxe5mXoJIgWxw9&#10;k4ELJWjq66s1Vtaf+Z1OW+lUhnCq0EAvEiqtU9uTw7TwgTh7ex8dSpax0zbiOcPdqO+LYqkdDpwX&#10;egz03FN72B6dgVbKo3w5+1lGt9nfbsLbJXwvjbmZTU8rUEKT/If/2q/WwEP5CL9n8hHQ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40iMUAAADcAAAADwAAAAAAAAAA&#10;AAAAAAChAgAAZHJzL2Rvd25yZXYueG1sUEsFBgAAAAAEAAQA+QAAAJMDAAAAAA==&#10;" strokecolor="black [3213]" strokeweight="2pt">
                  <v:stroke joinstyle="miter"/>
                </v:line>
                <v:line id="Straight Connector 390" o:spid="_x0000_s1030" style="position:absolute;flip:y;visibility:visible;mso-wrap-style:square" from="0,190" to="14382,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bSnMIAAADcAAAADwAAAGRycy9kb3ducmV2LnhtbERPy4rCMBTdC/5DuAPuNK2Cjh2jqOig&#10;4Cx8MdtLc6ctNjelydT692YhuDyc92zRmlI0VLvCsoJ4EIEgTq0uOFNwOW/7nyCcR9ZYWiYFD3Kw&#10;mHc7M0y0vfORmpPPRAhhl6CC3PsqkdKlORl0A1sRB+7P1gZ9gHUmdY33EG5KOYyisTRYcGjIsaJ1&#10;Tunt9G8UrCbrfXT92W4O33E8Gvq4+T0bqVTvo11+gfDU+rf45d5pBaNpmB/OhCMg5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bSnMIAAADcAAAADwAAAAAAAAAAAAAA&#10;AAChAgAAZHJzL2Rvd25yZXYueG1sUEsFBgAAAAAEAAQA+QAAAJADAAAAAA==&#10;" strokecolor="black [3213]" strokeweight="2pt">
                  <v:stroke joinstyle="miter"/>
                </v:line>
                <v:line id="Straight Connector 391" o:spid="_x0000_s1031" style="position:absolute;flip:x y;visibility:visible;mso-wrap-style:square" from="6096,7620" to="12382,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GuU8UAAADcAAAADwAAAGRycy9kb3ducmV2LnhtbESPQWsCMRSE7wX/Q3hCL6VmbUG2q1GK&#10;IJTipSqlx8fmubu4eUmTp67/vikUehxm5htmsRpcry4UU+fZwHRSgCKuve24MXDYbx5LUEmQLfae&#10;ycCNEqyWo7sFVtZf+YMuO2lUhnCq0EArEiqtU92SwzTxgTh7Rx8dSpax0TbiNcNdr5+KYqYddpwX&#10;Wgy0bqk+7c7OQC3lWb6c/Syj2x4ftuH9Fr5nxtyPh9c5KKFB/sN/7Tdr4PllCr9n8hH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GuU8UAAADcAAAADwAAAAAAAAAA&#10;AAAAAAChAgAAZHJzL2Rvd25yZXYueG1sUEsFBgAAAAAEAAQA+QAAAJMDAAAAAA==&#10;" strokecolor="black [3213]" strokeweight="2pt">
                  <v:stroke joinstyle="miter"/>
                </v:line>
                <v:line id="Straight Connector 392" o:spid="_x0000_s1032" style="position:absolute;flip:x y;visibility:visible;mso-wrap-style:square" from="3238,9906" to="6667,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MwJMUAAADcAAAADwAAAGRycy9kb3ducmV2LnhtbESPQUsDMRSE74X+h/AKXoqbtUJZt02L&#10;CIJIL1YRj4/N6+7SzUtMXtvtvzeC4HGYmW+Y9XZ0gzpTTL1nA3dFCYq48bbn1sDH+/NtBSoJssXB&#10;Mxm4UoLtZjpZY239hd/ovJdWZQinGg10IqHWOjUdOUyFD8TZO/joULKMrbYRLxnuBr0oy6V22HNe&#10;6DDQU0fNcX9yBhqpTvLl7GcV3e4w34XXa/heGnMzGx9XoIRG+Q//tV+sgfuHBfyeyUdAb3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MwJMUAAADcAAAADwAAAAAAAAAA&#10;AAAAAAChAgAAZHJzL2Rvd25yZXYueG1sUEsFBgAAAAAEAAQA+QAAAJMDAAAAAA==&#10;" strokecolor="black [3213]" strokeweight="2pt">
                  <v:stroke joinstyle="miter"/>
                </v:line>
                <v:line id="Straight Connector 393" o:spid="_x0000_s1033" style="position:absolute;flip:y;visibility:visible;mso-wrap-style:square" from="6477,2667" to="17430,12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RM68YAAADcAAAADwAAAGRycy9kb3ducmV2LnhtbESPT2vCQBTE70K/w/IKvekmBmqNrlJF&#10;iwU91D94fWSfSWj2bchuY/z2XUHwOMzMb5jpvDOVaKlxpWUF8SACQZxZXXKu4HhY9z9AOI+ssbJM&#10;Cm7kYD576U0x1fbKP9TufS4ChF2KCgrv61RKlxVk0A1sTRy8i20M+iCbXOoGrwFuKjmMondpsOSw&#10;UGBNy4Ky3/2fUbAYLb+j02692n7FcTL0cXs+GKnU22v3OQHhqfPP8KO90QqScQL3M+EIy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7ETOvGAAAA3AAAAA8AAAAAAAAA&#10;AAAAAAAAoQIAAGRycy9kb3ducmV2LnhtbFBLBQYAAAAABAAEAPkAAACUAwAAAAA=&#10;" strokecolor="black [3213]" strokeweight="2pt">
                  <v:stroke joinstyle="miter"/>
                </v:line>
                <v:line id="Straight Connector 394" o:spid="_x0000_s1034" style="position:absolute;flip:y;visibility:visible;mso-wrap-style:square" from="18288,7239" to="23717,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3Un8YAAADcAAAADwAAAGRycy9kb3ducmV2LnhtbESPQWvCQBSE74L/YXmF3nQTLVWjm9BK&#10;LQr2UG3x+si+JsHs25DdxvTfuwXB4zAz3zCrrDe16Kh1lWUF8TgCQZxbXXGh4Ou4Gc1BOI+ssbZM&#10;Cv7IQZYOBytMtL3wJ3UHX4gAYZeggtL7JpHS5SUZdGPbEAfvx7YGfZBtIXWLlwA3tZxE0bM0WHFY&#10;KLGhdUn5+fBrFLzO1rvo+2Pztn+P4+nEx93paKRSjw/9yxKEp97fw7f2ViuYLp7g/0w4AjK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t1J/GAAAA3AAAAA8AAAAAAAAA&#10;AAAAAAAAoQIAAGRycy9kb3ducmV2LnhtbFBLBQYAAAAABAAEAPkAAACUAwAAAAA=&#10;" strokecolor="black [3213]" strokeweight="2pt">
                  <v:stroke joinstyle="miter"/>
                </v:line>
                <v:line id="Straight Connector 395" o:spid="_x0000_s1035" style="position:absolute;flip:y;visibility:visible;mso-wrap-style:square" from="12096,4857" to="2038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FxBMYAAADcAAAADwAAAGRycy9kb3ducmV2LnhtbESPQWvCQBSE74L/YXmF3nQTpVWjm9BK&#10;LQr2UG3x+si+JsHs25DdxvTfuwXB4zAz3zCrrDe16Kh1lWUF8TgCQZxbXXGh4Ou4Gc1BOI+ssbZM&#10;Cv7IQZYOBytMtL3wJ3UHX4gAYZeggtL7JpHS5SUZdGPbEAfvx7YGfZBtIXWLlwA3tZxE0bM0WHFY&#10;KLGhdUn5+fBrFLzO1rvo+2Pztn+P4+nEx93paKRSjw/9yxKEp97fw7f2ViuYLp7g/0w4AjK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hcQTGAAAA3AAAAA8AAAAAAAAA&#10;AAAAAAAAoQIAAGRycy9kb3ducmV2LnhtbFBLBQYAAAAABAAEAPkAAACUAwAAAAA=&#10;" strokecolor="black [3213]" strokeweight="2pt">
                  <v:stroke joinstyle="miter"/>
                </v:line>
                <v:line id="Straight Connector 396" o:spid="_x0000_s1036" style="position:absolute;flip:y;visibility:visible;mso-wrap-style:square" from="24098,9715" to="26955,1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Pvc8YAAADcAAAADwAAAGRycy9kb3ducmV2LnhtbESPT2vCQBTE70K/w/IKvTWbKGiN2Ugr&#10;tViwB//h9ZF9TUKzb0N2G+O37woFj8PM/IbJloNpRE+dqy0rSKIYBHFhdc2lguNh/fwCwnlkjY1l&#10;UnAlB8v8YZRhqu2Fd9TvfSkChF2KCirv21RKV1Rk0EW2JQ7et+0M+iC7UuoOLwFuGjmO46k0WHNY&#10;qLClVUXFz/7XKHibrT7j09f6ffuRJJOxT/rzwUilnh6H1wUIT4O/h//bG61gMp/C7Uw4Aj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z73PGAAAA3AAAAA8AAAAAAAAA&#10;AAAAAAAAoQIAAGRycy9kb3ducmV2LnhtbFBLBQYAAAAABAAEAPkAAACUAwAAAAA=&#10;" strokecolor="black [3213]" strokeweight="2pt">
                  <v:stroke joinstyle="miter"/>
                </v:line>
              </v:group>
            </w:pict>
          </mc:Fallback>
        </mc:AlternateContent>
      </w:r>
    </w:p>
    <w:p w:rsidR="00424C70" w:rsidRDefault="00424C70">
      <w:pPr>
        <w:spacing w:after="0"/>
      </w:pPr>
    </w:p>
    <w:p w:rsidR="00424C70" w:rsidRDefault="00424C70">
      <w:pPr>
        <w:spacing w:after="0"/>
      </w:pPr>
    </w:p>
    <w:p w:rsidR="00424C70" w:rsidRDefault="00424C70">
      <w:pPr>
        <w:spacing w:after="0"/>
      </w:pPr>
    </w:p>
    <w:p w:rsidR="00424C70" w:rsidRDefault="00424C70">
      <w:pPr>
        <w:spacing w:after="0"/>
      </w:pPr>
    </w:p>
    <w:p w:rsidR="00424C70" w:rsidRDefault="00E84D0D">
      <w:pPr>
        <w:spacing w:after="0"/>
      </w:pPr>
      <w:r>
        <w:rPr>
          <w:noProof/>
        </w:rPr>
        <mc:AlternateContent>
          <mc:Choice Requires="wps">
            <w:drawing>
              <wp:anchor distT="0" distB="0" distL="114300" distR="114300" simplePos="0" relativeHeight="251673600" behindDoc="0" locked="0" layoutInCell="1" allowOverlap="1">
                <wp:simplePos x="0" y="0"/>
                <wp:positionH relativeFrom="column">
                  <wp:posOffset>2847975</wp:posOffset>
                </wp:positionH>
                <wp:positionV relativeFrom="paragraph">
                  <wp:posOffset>20955</wp:posOffset>
                </wp:positionV>
                <wp:extent cx="190500" cy="152400"/>
                <wp:effectExtent l="38100" t="19050" r="38100" b="38100"/>
                <wp:wrapNone/>
                <wp:docPr id="411" name="5-Point Star 4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240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411" o:spid="_x0000_s1026" style="position:absolute;margin-left:224.25pt;margin-top:1.65pt;width:15pt;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" path="m,58211r72765,1l95250,r22485,58212l190500,58211,131632,94188r22486,58212l95250,116422,36382,152400,58868,94188,,58211xe" fillcolor="black [3213]" strokecolor="black [3213]" strokeweight="1pt">
                <v:stroke joinstyle="miter"/>
                <v:path arrowok="t" o:connecttype="custom" o:connectlocs="0,58211;72765,58212;95250,0;117735,58212;190500,58211;131632,94188;154118,152400;95250,116422;36382,152400;58868,94188;0,58211" o:connectangles="0,0,0,0,0,0,0,0,0,0,0"/>
              </v:shape>
            </w:pict>
          </mc:Fallback>
        </mc:AlternateContent>
      </w:r>
    </w:p>
    <w:p w:rsidR="00424C70" w:rsidRDefault="00E84D0D">
      <w:pPr>
        <w:spacing w:after="0"/>
      </w:pPr>
      <w:r>
        <w:rPr>
          <w:noProof/>
        </w:rPr>
        <mc:AlternateContent>
          <mc:Choice Requires="wps">
            <w:drawing>
              <wp:anchor distT="0" distB="0" distL="114300" distR="114300" simplePos="0" relativeHeight="251672576" behindDoc="0" locked="0" layoutInCell="1" allowOverlap="1">
                <wp:simplePos x="0" y="0"/>
                <wp:positionH relativeFrom="column">
                  <wp:posOffset>2628900</wp:posOffset>
                </wp:positionH>
                <wp:positionV relativeFrom="paragraph">
                  <wp:posOffset>50165</wp:posOffset>
                </wp:positionV>
                <wp:extent cx="123825" cy="114300"/>
                <wp:effectExtent l="19050" t="19050" r="47625" b="19050"/>
                <wp:wrapNone/>
                <wp:docPr id="410" name="Isosceles Tri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143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10" o:spid="_x0000_s1026" type="#_x0000_t5" style="position:absolute;margin-left:207pt;margin-top:3.95pt;width:9.7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" fillcolor="black [3213]" strokecolor="black [3213]" strokeweight="1pt">
                <v:path arrowok="t"/>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3143250</wp:posOffset>
                </wp:positionH>
                <wp:positionV relativeFrom="paragraph">
                  <wp:posOffset>26670</wp:posOffset>
                </wp:positionV>
                <wp:extent cx="180975" cy="171450"/>
                <wp:effectExtent l="0" t="0" r="28575" b="19050"/>
                <wp:wrapNone/>
                <wp:docPr id="409" name="Oval 4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409" o:spid="_x0000_s1026" style="position:absolute;margin-left:247.5pt;margin-top:2.1pt;width:14.2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" fillcolor="windowText" strokecolor="windowText" strokeweight="2pt">
                <v:path arrowok="t"/>
              </v:oval>
            </w:pict>
          </mc:Fallback>
        </mc:AlternateContent>
      </w:r>
    </w:p>
    <w:p w:rsidR="00424C70" w:rsidRDefault="00424C70">
      <w:pPr>
        <w:spacing w:after="0"/>
      </w:pPr>
    </w:p>
    <w:tbl>
      <w:tblPr>
        <w:tblStyle w:val="TableGrid"/>
        <w:tblW w:w="0" w:type="auto"/>
        <w:tblInd w:w="360" w:type="dxa"/>
        <w:tblLook w:val="04A0" w:firstRow="1" w:lastRow="0" w:firstColumn="1" w:lastColumn="0" w:noHBand="0" w:noVBand="1"/>
      </w:tblPr>
      <w:tblGrid>
        <w:gridCol w:w="1921"/>
        <w:gridCol w:w="950"/>
        <w:gridCol w:w="950"/>
        <w:gridCol w:w="963"/>
        <w:gridCol w:w="976"/>
        <w:gridCol w:w="950"/>
        <w:gridCol w:w="950"/>
        <w:gridCol w:w="527"/>
      </w:tblGrid>
      <w:tr w:rsidR="00EE7298" w:rsidTr="00AB3756">
        <w:trPr>
          <w:cantSplit/>
          <w:trHeight w:val="1727"/>
        </w:trPr>
        <w:tc>
          <w:tcPr>
            <w:tcW w:w="1921" w:type="dxa"/>
          </w:tcPr>
          <w:p w:rsidR="00424C70" w:rsidRDefault="00424C70" w:rsidP="00E84D0D">
            <w:pPr>
              <w:spacing w:after="0"/>
              <w:rPr>
                <w:rFonts w:ascii="Times New Roman" w:eastAsia="Times New Roman" w:hAnsi="Times New Roman" w:cs="Times New Roman"/>
              </w:rPr>
            </w:pP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Technical Requirements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Boeing 737</w:t>
            </w:r>
          </w:p>
        </w:tc>
        <w:tc>
          <w:tcPr>
            <w:tcW w:w="963"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Flight </w:t>
            </w:r>
            <w:r w:rsidRPr="00E84D0D">
              <w:rPr>
                <w:i/>
              </w:rPr>
              <w:t>C</w:t>
            </w:r>
            <w:r w:rsidRPr="00E84D0D">
              <w:rPr>
                <w:i/>
              </w:rPr>
              <w:t>rew</w:t>
            </w:r>
          </w:p>
        </w:tc>
        <w:tc>
          <w:tcPr>
            <w:tcW w:w="976"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 xml:space="preserve">Ground </w:t>
            </w:r>
            <w:r w:rsidRPr="00E84D0D">
              <w:rPr>
                <w:i/>
              </w:rPr>
              <w:t>S</w:t>
            </w:r>
            <w:r w:rsidRPr="00E84D0D">
              <w:rPr>
                <w:i/>
              </w:rPr>
              <w:t>upport</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Snacks</w:t>
            </w:r>
          </w:p>
        </w:tc>
        <w:tc>
          <w:tcPr>
            <w:tcW w:w="950"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Website</w:t>
            </w:r>
          </w:p>
        </w:tc>
        <w:tc>
          <w:tcPr>
            <w:tcW w:w="527" w:type="dxa"/>
            <w:textDirection w:val="btLr"/>
          </w:tcPr>
          <w:p w:rsidR="00424C70" w:rsidRPr="00E84D0D" w:rsidRDefault="009D75AD" w:rsidP="00E84D0D">
            <w:pPr>
              <w:spacing w:after="0"/>
              <w:ind w:right="113"/>
              <w:rPr>
                <w:rFonts w:ascii="Times New Roman" w:hAnsi="Times New Roman" w:cs="Times New Roman"/>
                <w:i/>
              </w:rPr>
            </w:pPr>
            <w:r w:rsidRPr="00E84D0D">
              <w:rPr>
                <w:i/>
              </w:rPr>
              <w:t xml:space="preserve">Your </w:t>
            </w:r>
            <w:r w:rsidRPr="00E84D0D">
              <w:rPr>
                <w:i/>
              </w:rPr>
              <w:t>C</w:t>
            </w:r>
            <w:r w:rsidRPr="00E84D0D">
              <w:rPr>
                <w:i/>
              </w:rPr>
              <w:t>ompany</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Customer </w:t>
            </w:r>
            <w:r w:rsidR="006679BD">
              <w:rPr>
                <w:rFonts w:ascii="Times New Roman" w:hAnsi="Times New Roman" w:cs="Times New Roman"/>
              </w:rPr>
              <w:t>r</w:t>
            </w:r>
            <w:r>
              <w:rPr>
                <w:rFonts w:ascii="Times New Roman" w:hAnsi="Times New Roman" w:cs="Times New Roman"/>
              </w:rPr>
              <w:t>equirements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Ratings</w:t>
            </w:r>
          </w:p>
        </w:tc>
        <w:tc>
          <w:tcPr>
            <w:tcW w:w="950" w:type="dxa"/>
          </w:tcPr>
          <w:p w:rsidR="00424C70" w:rsidRDefault="00424C70" w:rsidP="00E84D0D">
            <w:pPr>
              <w:spacing w:after="0"/>
              <w:rPr>
                <w:rFonts w:ascii="Times New Roman" w:eastAsia="Times New Roman" w:hAnsi="Times New Roman" w:cs="Times New Roman"/>
              </w:rPr>
            </w:pPr>
          </w:p>
        </w:tc>
        <w:tc>
          <w:tcPr>
            <w:tcW w:w="963" w:type="dxa"/>
          </w:tcPr>
          <w:p w:rsidR="00424C70" w:rsidRDefault="00424C70" w:rsidP="00E84D0D">
            <w:pPr>
              <w:spacing w:after="0"/>
              <w:rPr>
                <w:rFonts w:ascii="Times New Roman" w:eastAsia="Times New Roman" w:hAnsi="Times New Roman" w:cs="Times New Roman"/>
              </w:rPr>
            </w:pPr>
          </w:p>
        </w:tc>
        <w:tc>
          <w:tcPr>
            <w:tcW w:w="976"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424C70" w:rsidP="00E84D0D">
            <w:pPr>
              <w:spacing w:after="0"/>
              <w:rPr>
                <w:rFonts w:ascii="Times New Roman" w:eastAsia="Times New Roman" w:hAnsi="Times New Roman" w:cs="Times New Roman"/>
              </w:rPr>
            </w:pPr>
          </w:p>
        </w:tc>
        <w:tc>
          <w:tcPr>
            <w:tcW w:w="527" w:type="dxa"/>
          </w:tcPr>
          <w:p w:rsidR="00424C70" w:rsidRDefault="00424C70" w:rsidP="00E84D0D">
            <w:pPr>
              <w:spacing w:after="0"/>
              <w:rPr>
                <w:rFonts w:ascii="Times New Roman" w:eastAsia="Times New Roman" w:hAnsi="Times New Roman" w:cs="Times New Roman"/>
              </w:rPr>
            </w:pP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On</w:t>
            </w:r>
            <w:r w:rsidR="006679BD">
              <w:rPr>
                <w:rFonts w:ascii="Times New Roman" w:hAnsi="Times New Roman" w:cs="Times New Roman"/>
              </w:rPr>
              <w:t>-</w:t>
            </w:r>
            <w:r>
              <w:rPr>
                <w:rFonts w:ascii="Times New Roman" w:hAnsi="Times New Roman" w:cs="Times New Roman"/>
              </w:rPr>
              <w:t>time arrival</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2</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63"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76"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Low cost</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1</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63"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76"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Peanuts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4</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63" w:type="dxa"/>
          </w:tcPr>
          <w:p w:rsidR="00424C70" w:rsidRDefault="00424C70" w:rsidP="00E84D0D">
            <w:pPr>
              <w:spacing w:after="0"/>
              <w:jc w:val="center"/>
              <w:rPr>
                <w:rFonts w:ascii="Times New Roman" w:eastAsia="Times New Roman" w:hAnsi="Times New Roman" w:cs="Times New Roman"/>
                <w:sz w:val="28"/>
                <w:szCs w:val="28"/>
              </w:rPr>
            </w:pPr>
          </w:p>
        </w:tc>
        <w:tc>
          <w:tcPr>
            <w:tcW w:w="976"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Fun attendants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5</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63"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76"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lastRenderedPageBreak/>
              <w:t>Clean planes</w:t>
            </w:r>
          </w:p>
        </w:tc>
        <w:tc>
          <w:tcPr>
            <w:tcW w:w="950" w:type="dxa"/>
          </w:tcPr>
          <w:p w:rsidR="00424C70" w:rsidRDefault="00EE7298" w:rsidP="00E84D0D">
            <w:pPr>
              <w:spacing w:after="0"/>
              <w:jc w:val="center"/>
              <w:rPr>
                <w:rFonts w:ascii="Times New Roman" w:eastAsia="Times New Roman" w:hAnsi="Times New Roman" w:cs="Times New Roman"/>
              </w:rPr>
            </w:pPr>
            <w:r>
              <w:rPr>
                <w:rFonts w:ascii="Times New Roman" w:hAnsi="Times New Roman" w:cs="Times New Roman"/>
              </w:rPr>
              <w:t>3</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963" w:type="dxa"/>
          </w:tcPr>
          <w:p w:rsidR="00424C70" w:rsidRDefault="00424C70" w:rsidP="00E84D0D">
            <w:pPr>
              <w:spacing w:after="0"/>
              <w:jc w:val="center"/>
              <w:rPr>
                <w:rFonts w:ascii="Times New Roman" w:eastAsia="Times New Roman" w:hAnsi="Times New Roman" w:cs="Times New Roman"/>
                <w:sz w:val="28"/>
                <w:szCs w:val="28"/>
              </w:rPr>
            </w:pPr>
          </w:p>
        </w:tc>
        <w:tc>
          <w:tcPr>
            <w:tcW w:w="976"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950" w:type="dxa"/>
          </w:tcPr>
          <w:p w:rsidR="00424C70" w:rsidRDefault="00424C70" w:rsidP="00E84D0D">
            <w:pPr>
              <w:spacing w:after="0"/>
              <w:jc w:val="center"/>
              <w:rPr>
                <w:rFonts w:ascii="Times New Roman" w:eastAsia="Times New Roman" w:hAnsi="Times New Roman" w:cs="Times New Roman"/>
                <w:sz w:val="28"/>
                <w:szCs w:val="28"/>
              </w:rPr>
            </w:pPr>
          </w:p>
        </w:tc>
        <w:tc>
          <w:tcPr>
            <w:tcW w:w="527"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W</w:t>
            </w:r>
            <w:r w:rsidR="00AB3756">
              <w:rPr>
                <w:rFonts w:ascii="Times New Roman" w:hAnsi="Times New Roman" w:cs="Times New Roman"/>
              </w:rPr>
              <w:t>eight r</w:t>
            </w:r>
            <w:r>
              <w:rPr>
                <w:rFonts w:ascii="Times New Roman" w:hAnsi="Times New Roman" w:cs="Times New Roman"/>
              </w:rPr>
              <w:t>atings</w:t>
            </w:r>
          </w:p>
        </w:tc>
        <w:tc>
          <w:tcPr>
            <w:tcW w:w="950" w:type="dxa"/>
          </w:tcPr>
          <w:p w:rsidR="00424C70" w:rsidRDefault="00424C70" w:rsidP="00E84D0D">
            <w:pPr>
              <w:spacing w:after="0"/>
              <w:jc w:val="center"/>
              <w:rPr>
                <w:rFonts w:ascii="Times New Roman" w:eastAsia="Times New Roman" w:hAnsi="Times New Roman" w:cs="Times New Roman"/>
              </w:rPr>
            </w:pPr>
          </w:p>
        </w:tc>
        <w:tc>
          <w:tcPr>
            <w:tcW w:w="950" w:type="dxa"/>
          </w:tcPr>
          <w:p w:rsidR="00424C70" w:rsidRDefault="00EE7298" w:rsidP="00E84D0D">
            <w:pPr>
              <w:spacing w:after="0"/>
              <w:jc w:val="center"/>
              <w:rPr>
                <w:rFonts w:ascii="Times New Roman" w:eastAsia="Times New Roman" w:hAnsi="Times New Roman" w:cs="Times New Roman"/>
                <w:sz w:val="28"/>
                <w:szCs w:val="28"/>
              </w:rPr>
            </w:pPr>
            <w:r>
              <w:rPr>
                <w:rFonts w:ascii="Times New Roman" w:hAnsi="Times New Roman" w:cs="Times New Roman"/>
                <w:sz w:val="28"/>
                <w:szCs w:val="28"/>
              </w:rPr>
              <w:t>5</w:t>
            </w:r>
          </w:p>
        </w:tc>
        <w:tc>
          <w:tcPr>
            <w:tcW w:w="963" w:type="dxa"/>
          </w:tcPr>
          <w:p w:rsidR="00424C70" w:rsidRDefault="00EE7298" w:rsidP="00E84D0D">
            <w:pPr>
              <w:spacing w:after="0"/>
              <w:jc w:val="center"/>
              <w:rPr>
                <w:rFonts w:ascii="Times New Roman" w:eastAsia="Times New Roman" w:hAnsi="Times New Roman" w:cs="Times New Roman"/>
                <w:sz w:val="28"/>
                <w:szCs w:val="28"/>
              </w:rPr>
            </w:pPr>
            <w:r>
              <w:rPr>
                <w:rFonts w:ascii="Times New Roman" w:hAnsi="Times New Roman" w:cs="Times New Roman"/>
                <w:sz w:val="28"/>
                <w:szCs w:val="28"/>
              </w:rPr>
              <w:t>38</w:t>
            </w:r>
          </w:p>
        </w:tc>
        <w:tc>
          <w:tcPr>
            <w:tcW w:w="976" w:type="dxa"/>
          </w:tcPr>
          <w:p w:rsidR="00424C70" w:rsidRDefault="00EE7298" w:rsidP="00E84D0D">
            <w:pPr>
              <w:spacing w:after="0"/>
              <w:jc w:val="center"/>
              <w:rPr>
                <w:rFonts w:ascii="Segoe UI Symbol" w:eastAsia="Segoe UI Symbol" w:hAnsi="Segoe UI Symbol" w:cs="Segoe UI Symbol"/>
                <w:sz w:val="28"/>
                <w:szCs w:val="28"/>
              </w:rPr>
            </w:pPr>
            <w:r>
              <w:rPr>
                <w:rFonts w:ascii="Segoe UI Symbol" w:eastAsia="Segoe UI Symbol" w:hAnsi="Segoe UI Symbol" w:cs="Segoe UI Symbol"/>
                <w:sz w:val="28"/>
                <w:szCs w:val="28"/>
              </w:rPr>
              <w:t>28</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Pr>
                <w:rFonts w:ascii="Times New Roman" w:hAnsi="Times New Roman" w:cs="Times New Roman"/>
                <w:sz w:val="28"/>
                <w:szCs w:val="28"/>
              </w:rPr>
              <w:t>26</w:t>
            </w:r>
          </w:p>
        </w:tc>
        <w:tc>
          <w:tcPr>
            <w:tcW w:w="950" w:type="dxa"/>
          </w:tcPr>
          <w:p w:rsidR="00424C70" w:rsidRDefault="00EE7298" w:rsidP="00E84D0D">
            <w:pPr>
              <w:spacing w:after="0"/>
              <w:jc w:val="center"/>
              <w:rPr>
                <w:rFonts w:ascii="Times New Roman" w:eastAsia="Times New Roman" w:hAnsi="Times New Roman" w:cs="Times New Roman"/>
                <w:sz w:val="28"/>
                <w:szCs w:val="28"/>
              </w:rPr>
            </w:pPr>
            <w:r>
              <w:rPr>
                <w:rFonts w:ascii="Times New Roman" w:hAnsi="Times New Roman" w:cs="Times New Roman"/>
                <w:sz w:val="28"/>
                <w:szCs w:val="28"/>
              </w:rPr>
              <w:t>5</w:t>
            </w:r>
          </w:p>
        </w:tc>
        <w:tc>
          <w:tcPr>
            <w:tcW w:w="527" w:type="dxa"/>
          </w:tcPr>
          <w:p w:rsidR="00424C70" w:rsidRDefault="00424C70" w:rsidP="00E84D0D">
            <w:pPr>
              <w:spacing w:after="0"/>
              <w:rPr>
                <w:rFonts w:ascii="Times New Roman" w:eastAsia="Times New Roman" w:hAnsi="Times New Roman" w:cs="Times New Roman"/>
              </w:rPr>
            </w:pPr>
          </w:p>
        </w:tc>
      </w:tr>
      <w:tr w:rsidR="00EE7298" w:rsidTr="00AB3756">
        <w:tc>
          <w:tcPr>
            <w:tcW w:w="192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Target </w:t>
            </w:r>
            <w:r w:rsidR="00AB3756">
              <w:rPr>
                <w:rFonts w:ascii="Times New Roman" w:hAnsi="Times New Roman" w:cs="Times New Roman"/>
              </w:rPr>
              <w:t>v</w:t>
            </w:r>
            <w:r>
              <w:rPr>
                <w:rFonts w:ascii="Times New Roman" w:hAnsi="Times New Roman" w:cs="Times New Roman"/>
              </w:rPr>
              <w:t>alues</w:t>
            </w:r>
          </w:p>
        </w:tc>
        <w:tc>
          <w:tcPr>
            <w:tcW w:w="950" w:type="dxa"/>
          </w:tcPr>
          <w:p w:rsidR="00424C70" w:rsidRDefault="00424C70" w:rsidP="00E84D0D">
            <w:pPr>
              <w:spacing w:after="0"/>
              <w:rPr>
                <w:rFonts w:ascii="Times New Roman" w:eastAsia="Times New Roman" w:hAnsi="Times New Roman" w:cs="Times New Roman"/>
              </w:rPr>
            </w:pP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30</w:t>
            </w:r>
            <w:r w:rsidR="00AB3756">
              <w:rPr>
                <w:rFonts w:ascii="Times New Roman" w:hAnsi="Times New Roman" w:cs="Times New Roman"/>
              </w:rPr>
              <w:t>-</w:t>
            </w:r>
            <w:r>
              <w:rPr>
                <w:rFonts w:ascii="Times New Roman" w:hAnsi="Times New Roman" w:cs="Times New Roman"/>
              </w:rPr>
              <w:t>y</w:t>
            </w:r>
            <w:r w:rsidR="00AB3756">
              <w:rPr>
                <w:rFonts w:ascii="Times New Roman" w:hAnsi="Times New Roman" w:cs="Times New Roman"/>
              </w:rPr>
              <w:t xml:space="preserve">ear </w:t>
            </w:r>
            <w:r>
              <w:rPr>
                <w:rFonts w:ascii="Times New Roman" w:hAnsi="Times New Roman" w:cs="Times New Roman"/>
              </w:rPr>
              <w:t>max age</w:t>
            </w:r>
          </w:p>
        </w:tc>
        <w:tc>
          <w:tcPr>
            <w:tcW w:w="9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Internal score</w:t>
            </w:r>
          </w:p>
        </w:tc>
        <w:tc>
          <w:tcPr>
            <w:tcW w:w="976"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Clean &amp; fuel in 30 minutes</w:t>
            </w:r>
          </w:p>
        </w:tc>
        <w:tc>
          <w:tcPr>
            <w:tcW w:w="950"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Free</w:t>
            </w:r>
          </w:p>
        </w:tc>
        <w:tc>
          <w:tcPr>
            <w:tcW w:w="950" w:type="dxa"/>
          </w:tcPr>
          <w:p w:rsidR="00424C70" w:rsidRDefault="00AB3756" w:rsidP="00E84D0D">
            <w:pPr>
              <w:spacing w:after="0"/>
              <w:rPr>
                <w:rFonts w:ascii="Times New Roman" w:eastAsia="Times New Roman" w:hAnsi="Times New Roman" w:cs="Times New Roman"/>
              </w:rPr>
            </w:pPr>
            <w:r>
              <w:rPr>
                <w:rFonts w:ascii="Times New Roman" w:hAnsi="Times New Roman" w:cs="Times New Roman"/>
              </w:rPr>
              <w:t>1-</w:t>
            </w:r>
            <w:r w:rsidR="00EE7298">
              <w:rPr>
                <w:rFonts w:ascii="Times New Roman" w:hAnsi="Times New Roman" w:cs="Times New Roman"/>
              </w:rPr>
              <w:t>sec</w:t>
            </w:r>
            <w:r>
              <w:rPr>
                <w:rFonts w:ascii="Times New Roman" w:hAnsi="Times New Roman" w:cs="Times New Roman"/>
              </w:rPr>
              <w:t xml:space="preserve">. </w:t>
            </w:r>
            <w:r w:rsidR="00EE7298">
              <w:rPr>
                <w:rFonts w:ascii="Times New Roman" w:hAnsi="Times New Roman" w:cs="Times New Roman"/>
              </w:rPr>
              <w:t>load</w:t>
            </w:r>
          </w:p>
        </w:tc>
        <w:tc>
          <w:tcPr>
            <w:tcW w:w="527" w:type="dxa"/>
          </w:tcPr>
          <w:p w:rsidR="00424C70" w:rsidRDefault="00424C70" w:rsidP="00E84D0D">
            <w:pPr>
              <w:spacing w:after="0"/>
              <w:rPr>
                <w:rFonts w:ascii="Times New Roman" w:eastAsia="Times New Roman" w:hAnsi="Times New Roman" w:cs="Times New Roman"/>
              </w:rPr>
            </w:pPr>
          </w:p>
        </w:tc>
      </w:tr>
    </w:tbl>
    <w:p w:rsidR="00424C70" w:rsidRDefault="00A01E13" w:rsidP="00E84D0D">
      <w:pPr>
        <w:spacing w:after="0"/>
        <w:rPr>
          <w:color w:val="000000"/>
        </w:rPr>
      </w:pPr>
      <w:r>
        <w:t>Cognitive Domain: Application</w:t>
      </w:r>
    </w:p>
    <w:p w:rsidR="00424C70" w:rsidRDefault="00A01E13" w:rsidP="00E84D0D">
      <w:pPr>
        <w:spacing w:after="0"/>
      </w:pPr>
      <w:r>
        <w:t>Difficulty Level: Hard</w:t>
      </w:r>
    </w:p>
    <w:p w:rsidR="00424C70" w:rsidRDefault="00E84D0D">
      <w:pPr>
        <w:spacing w:after="0"/>
      </w:pPr>
      <w:r>
        <w:rPr>
          <w:noProof/>
        </w:rPr>
        <mc:AlternateContent>
          <mc:Choice Requires="wps">
            <w:drawing>
              <wp:anchor distT="0" distB="0" distL="114300" distR="114300" simplePos="0" relativeHeight="251675648" behindDoc="0" locked="0" layoutInCell="1" allowOverlap="1">
                <wp:simplePos x="0" y="0"/>
                <wp:positionH relativeFrom="column">
                  <wp:posOffset>4105275</wp:posOffset>
                </wp:positionH>
                <wp:positionV relativeFrom="paragraph">
                  <wp:posOffset>38100</wp:posOffset>
                </wp:positionV>
                <wp:extent cx="1657350" cy="1895475"/>
                <wp:effectExtent l="0" t="0" r="19050" b="285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7350" cy="1895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3.25pt,3pt" to="453.75pt,1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&#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2362200</wp:posOffset>
                </wp:positionH>
                <wp:positionV relativeFrom="paragraph">
                  <wp:posOffset>38100</wp:posOffset>
                </wp:positionV>
                <wp:extent cx="1743075" cy="1895475"/>
                <wp:effectExtent l="0" t="0" r="28575"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43075" cy="1895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3pt" to="323.25pt,1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" strokecolor="black [3200]" strokeweight=".5pt">
                <v:stroke joinstyle="miter"/>
                <o:lock v:ext="edit" shapetype="f"/>
              </v:line>
            </w:pict>
          </mc:Fallback>
        </mc:AlternateContent>
      </w:r>
    </w:p>
    <w:p w:rsidR="00424C70" w:rsidRDefault="00EE7298">
      <w:pPr>
        <w:spacing w:after="0"/>
      </w:pPr>
      <w:r>
        <w:t xml:space="preserve">4. </w:t>
      </w:r>
    </w:p>
    <w:p w:rsidR="00424C70" w:rsidRDefault="00E84D0D">
      <w:pPr>
        <w:spacing w:after="0"/>
      </w:pPr>
      <w:r>
        <w:rPr>
          <w:noProof/>
        </w:rPr>
        <mc:AlternateContent>
          <mc:Choice Requires="wps">
            <w:drawing>
              <wp:anchor distT="0" distB="0" distL="114300" distR="114300" simplePos="0" relativeHeight="251681792" behindDoc="0" locked="0" layoutInCell="1" allowOverlap="1">
                <wp:simplePos x="0" y="0"/>
                <wp:positionH relativeFrom="column">
                  <wp:posOffset>2914650</wp:posOffset>
                </wp:positionH>
                <wp:positionV relativeFrom="paragraph">
                  <wp:posOffset>1905</wp:posOffset>
                </wp:positionV>
                <wp:extent cx="1438275" cy="1581150"/>
                <wp:effectExtent l="0" t="0" r="2857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8275" cy="1581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5pt,.15pt" to="342.75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&#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3838575</wp:posOffset>
                </wp:positionH>
                <wp:positionV relativeFrom="paragraph">
                  <wp:posOffset>1905</wp:posOffset>
                </wp:positionV>
                <wp:extent cx="1333500" cy="158115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333500" cy="1581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25pt,.15pt" to="407.25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" strokecolor="black [3200]" strokeweight=".5pt">
                <v:stroke joinstyle="miter"/>
                <o:lock v:ext="edit" shapetype="f"/>
              </v:line>
            </w:pict>
          </mc:Fallback>
        </mc:AlternateContent>
      </w:r>
    </w:p>
    <w:p w:rsidR="00424C70" w:rsidRDefault="00E84D0D">
      <w:pPr>
        <w:spacing w:after="0"/>
      </w:pPr>
      <w:r>
        <w:rPr>
          <w:noProof/>
        </w:rPr>
        <mc:AlternateContent>
          <mc:Choice Requires="wps">
            <w:drawing>
              <wp:anchor distT="0" distB="0" distL="114300" distR="114300" simplePos="0" relativeHeight="251687936" behindDoc="0" locked="0" layoutInCell="1" allowOverlap="1">
                <wp:simplePos x="0" y="0"/>
                <wp:positionH relativeFrom="column">
                  <wp:posOffset>4295775</wp:posOffset>
                </wp:positionH>
                <wp:positionV relativeFrom="paragraph">
                  <wp:posOffset>71755</wp:posOffset>
                </wp:positionV>
                <wp:extent cx="114300" cy="95250"/>
                <wp:effectExtent l="0" t="0" r="19050" b="1905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5250"/>
                        </a:xfrm>
                        <a:prstGeom prst="ellipse">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338.25pt;margin-top:5.65pt;width: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" fillcolor="windowText" strokecolor="#385d8a" strokeweight="2pt">
                <v:path arrowok="t"/>
              </v:oval>
            </w:pict>
          </mc:Fallback>
        </mc:AlternateContent>
      </w:r>
      <w:r>
        <w:rPr>
          <w:i/>
          <w:noProof/>
        </w:rPr>
        <mc:AlternateContent>
          <mc:Choice Requires="wps">
            <w:drawing>
              <wp:anchor distT="0" distB="0" distL="114300" distR="114300" simplePos="0" relativeHeight="251677696" behindDoc="0" locked="0" layoutInCell="1" allowOverlap="1">
                <wp:simplePos x="0" y="0"/>
                <wp:positionH relativeFrom="column">
                  <wp:posOffset>3571875</wp:posOffset>
                </wp:positionH>
                <wp:positionV relativeFrom="paragraph">
                  <wp:posOffset>121920</wp:posOffset>
                </wp:positionV>
                <wp:extent cx="1095375" cy="1285875"/>
                <wp:effectExtent l="0" t="0" r="28575" b="285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095375" cy="1285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25pt,9.6pt" to="367.5pt,1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" strokecolor="black [3200]" strokeweight=".5pt">
                <v:stroke joinstyle="miter"/>
                <o:lock v:ext="edit" shapetype="f"/>
              </v:line>
            </w:pict>
          </mc:Fallback>
        </mc:AlternateContent>
      </w:r>
      <w:r>
        <w:rPr>
          <w:i/>
          <w:noProof/>
        </w:rPr>
        <mc:AlternateContent>
          <mc:Choice Requires="wps">
            <w:drawing>
              <wp:anchor distT="0" distB="0" distL="114300" distR="114300" simplePos="0" relativeHeight="251682816" behindDoc="0" locked="0" layoutInCell="1" allowOverlap="1">
                <wp:simplePos x="0" y="0"/>
                <wp:positionH relativeFrom="column">
                  <wp:posOffset>3495675</wp:posOffset>
                </wp:positionH>
                <wp:positionV relativeFrom="paragraph">
                  <wp:posOffset>74295</wp:posOffset>
                </wp:positionV>
                <wp:extent cx="1133475" cy="1333500"/>
                <wp:effectExtent l="0" t="0" r="2857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33475" cy="1333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25pt,5.85pt" to="364.5pt,1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" strokecolor="black [3200]" strokeweight=".5pt">
                <v:stroke joinstyle="miter"/>
                <o:lock v:ext="edit" shapetype="f"/>
              </v:line>
            </w:pict>
          </mc:Fallback>
        </mc:AlternateContent>
      </w:r>
    </w:p>
    <w:p w:rsidR="00424C70" w:rsidRDefault="00424C70">
      <w:pPr>
        <w:spacing w:after="0"/>
      </w:pPr>
    </w:p>
    <w:p w:rsidR="00424C70" w:rsidRDefault="00E84D0D">
      <w:pPr>
        <w:spacing w:after="0"/>
      </w:pPr>
      <w:r>
        <w:rPr>
          <w:noProof/>
        </w:rPr>
        <mc:AlternateContent>
          <mc:Choice Requires="wps">
            <w:drawing>
              <wp:anchor distT="0" distB="0" distL="114300" distR="114300" simplePos="0" relativeHeight="251683840" behindDoc="0" locked="0" layoutInCell="1" allowOverlap="1">
                <wp:simplePos x="0" y="0"/>
                <wp:positionH relativeFrom="column">
                  <wp:posOffset>4057650</wp:posOffset>
                </wp:positionH>
                <wp:positionV relativeFrom="paragraph">
                  <wp:posOffset>38100</wp:posOffset>
                </wp:positionV>
                <wp:extent cx="819150" cy="1019175"/>
                <wp:effectExtent l="0" t="0" r="19050" b="2857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19150" cy="1019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5pt,3pt" to="384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&#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3286125</wp:posOffset>
                </wp:positionH>
                <wp:positionV relativeFrom="paragraph">
                  <wp:posOffset>85725</wp:posOffset>
                </wp:positionV>
                <wp:extent cx="771525" cy="971550"/>
                <wp:effectExtent l="0" t="0" r="2857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71525" cy="971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75pt,6.75pt" to="319.5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" strokecolor="black [3200]" strokeweight=".5pt">
                <v:stroke joinstyle="miter"/>
                <o:lock v:ext="edit" shapetype="f"/>
              </v:line>
            </w:pict>
          </mc:Fallback>
        </mc:AlternateContent>
      </w:r>
    </w:p>
    <w:p w:rsidR="00424C70" w:rsidRDefault="00E84D0D">
      <w:pPr>
        <w:spacing w:after="0"/>
      </w:pPr>
      <w:r>
        <w:rPr>
          <w:noProof/>
        </w:rPr>
        <mc:AlternateContent>
          <mc:Choice Requires="wps">
            <w:drawing>
              <wp:anchor distT="0" distB="0" distL="114300" distR="114300" simplePos="0" relativeHeight="251689984" behindDoc="0" locked="0" layoutInCell="1" allowOverlap="1">
                <wp:simplePos x="0" y="0"/>
                <wp:positionH relativeFrom="column">
                  <wp:posOffset>3762375</wp:posOffset>
                </wp:positionH>
                <wp:positionV relativeFrom="paragraph">
                  <wp:posOffset>123190</wp:posOffset>
                </wp:positionV>
                <wp:extent cx="133350" cy="114300"/>
                <wp:effectExtent l="38100" t="19050" r="38100" b="38100"/>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14300"/>
                        </a:xfrm>
                        <a:prstGeom prst="star5">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6" o:spid="_x0000_s1026" style="position:absolute;margin-left:296.25pt;margin-top:9.7pt;width:10.5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35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" path="m,43659r50935,l66675,,82415,43659r50935,l92142,70641r15740,43659l66675,87317,25468,114300,41208,70641,,43659xe" fillcolor="windowText" strokecolor="#385d8a" strokeweight="2pt">
                <v:path arrowok="t" o:connecttype="custom" o:connectlocs="0,43659;50935,43659;66675,0;82415,43659;133350,43659;92142,70641;107882,114300;66675,87317;25468,114300;41208,70641;0,43659" o:connectangles="0,0,0,0,0,0,0,0,0,0,0"/>
              </v:shape>
            </w:pict>
          </mc:Fallback>
        </mc:AlternateContent>
      </w:r>
    </w:p>
    <w:p w:rsidR="00424C70" w:rsidRDefault="00E84D0D">
      <w:pPr>
        <w:spacing w:after="0"/>
      </w:pPr>
      <w:r>
        <w:rPr>
          <w:noProof/>
        </w:rPr>
        <mc:AlternateContent>
          <mc:Choice Requires="wps">
            <w:drawing>
              <wp:anchor distT="0" distB="0" distL="114300" distR="114300" simplePos="0" relativeHeight="251691008" behindDoc="0" locked="0" layoutInCell="1" allowOverlap="1">
                <wp:simplePos x="0" y="0"/>
                <wp:positionH relativeFrom="column">
                  <wp:posOffset>4781550</wp:posOffset>
                </wp:positionH>
                <wp:positionV relativeFrom="paragraph">
                  <wp:posOffset>30480</wp:posOffset>
                </wp:positionV>
                <wp:extent cx="95250" cy="85725"/>
                <wp:effectExtent l="19050" t="19050" r="38100" b="28575"/>
                <wp:wrapNone/>
                <wp:docPr id="17" name="Isosceles Tri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0" cy="85725"/>
                        </a:xfrm>
                        <a:prstGeom prst="triangl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7" o:spid="_x0000_s1026" type="#_x0000_t5" style="position:absolute;margin-left:376.5pt;margin-top:2.4pt;width:7.5pt;height: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" fillcolor="black [3213]" strokecolor="#1f4d78 [1604]" strokeweight="1pt">
                <v:path arrowok="t"/>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3219450</wp:posOffset>
                </wp:positionH>
                <wp:positionV relativeFrom="paragraph">
                  <wp:posOffset>30480</wp:posOffset>
                </wp:positionV>
                <wp:extent cx="133350" cy="114300"/>
                <wp:effectExtent l="38100" t="19050" r="38100" b="38100"/>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14300"/>
                        </a:xfrm>
                        <a:prstGeom prst="star5">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5" o:spid="_x0000_s1026" style="position:absolute;margin-left:253.5pt;margin-top:2.4pt;width:10.5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35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" path="m,43659r50935,l66675,,82415,43659r50935,l92142,70641r15740,43659l66675,87317,25468,114300,41208,70641,,43659xe" fillcolor="black [3213]" strokecolor="#1f4d78 [1604]" strokeweight="1pt">
                <v:stroke joinstyle="miter"/>
                <v:path arrowok="t" o:connecttype="custom" o:connectlocs="0,43659;50935,43659;66675,0;82415,43659;133350,43659;92142,70641;107882,114300;66675,87317;25468,114300;41208,70641;0,43659" o:connectangles="0,0,0,0,0,0,0,0,0,0,0"/>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4629150</wp:posOffset>
                </wp:positionH>
                <wp:positionV relativeFrom="paragraph">
                  <wp:posOffset>30480</wp:posOffset>
                </wp:positionV>
                <wp:extent cx="495300" cy="676275"/>
                <wp:effectExtent l="0" t="0" r="19050" b="2857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9530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5pt,2.4pt" to="403.5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&#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2962275</wp:posOffset>
                </wp:positionH>
                <wp:positionV relativeFrom="paragraph">
                  <wp:posOffset>30480</wp:posOffset>
                </wp:positionV>
                <wp:extent cx="533400" cy="676275"/>
                <wp:effectExtent l="0" t="0" r="19050" b="285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3340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25pt,2.4pt" to="275.25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" strokecolor="black [3200]" strokeweight=".5pt">
                <v:stroke joinstyle="miter"/>
                <o:lock v:ext="edit" shapetype="f"/>
              </v:line>
            </w:pict>
          </mc:Fallback>
        </mc:AlternateContent>
      </w:r>
    </w:p>
    <w:p w:rsidR="00424C70" w:rsidRDefault="00E84D0D">
      <w:pPr>
        <w:spacing w:after="0"/>
      </w:pPr>
      <w:r>
        <w:rPr>
          <w:noProof/>
        </w:rPr>
        <mc:AlternateContent>
          <mc:Choice Requires="wps">
            <w:drawing>
              <wp:anchor distT="0" distB="0" distL="114300" distR="114300" simplePos="0" relativeHeight="251686912" behindDoc="0" locked="0" layoutInCell="1" allowOverlap="1">
                <wp:simplePos x="0" y="0"/>
                <wp:positionH relativeFrom="column">
                  <wp:posOffset>2847975</wp:posOffset>
                </wp:positionH>
                <wp:positionV relativeFrom="paragraph">
                  <wp:posOffset>121920</wp:posOffset>
                </wp:positionV>
                <wp:extent cx="114300" cy="95250"/>
                <wp:effectExtent l="0" t="0" r="19050" b="1905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952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3" o:spid="_x0000_s1026" style="position:absolute;margin-left:224.25pt;margin-top:9.6pt;width:9pt;height: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" fillcolor="black [3213]" strokecolor="#1f4d78 [1604]" strokeweight="1pt">
                <v:stroke joinstyle="miter"/>
                <v:path arrowok="t"/>
              </v:oval>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5172075</wp:posOffset>
                </wp:positionH>
                <wp:positionV relativeFrom="paragraph">
                  <wp:posOffset>160020</wp:posOffset>
                </wp:positionV>
                <wp:extent cx="228600" cy="371475"/>
                <wp:effectExtent l="0" t="0" r="19050" b="2857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28600" cy="371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7.25pt,12.6pt" to="425.2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" strokecolor="#5b9bd5 [3204]" strokeweight=".5pt">
                <v:stroke joinstyle="miter"/>
                <o:lock v:ext="edit" shapetype="f"/>
              </v:line>
            </w:pict>
          </mc:Fallback>
        </mc:AlternateContent>
      </w:r>
    </w:p>
    <w:p w:rsidR="00424C70" w:rsidRDefault="00E84D0D">
      <w:pPr>
        <w:spacing w:after="0"/>
      </w:pPr>
      <w:r>
        <w:rPr>
          <w:noProof/>
        </w:rPr>
        <mc:AlternateContent>
          <mc:Choice Requires="wps">
            <w:drawing>
              <wp:anchor distT="0" distB="0" distL="114300" distR="114300" simplePos="0" relativeHeight="251680768" behindDoc="0" locked="0" layoutInCell="1" allowOverlap="1">
                <wp:simplePos x="0" y="0"/>
                <wp:positionH relativeFrom="column">
                  <wp:posOffset>2676525</wp:posOffset>
                </wp:positionH>
                <wp:positionV relativeFrom="paragraph">
                  <wp:posOffset>41910</wp:posOffset>
                </wp:positionV>
                <wp:extent cx="238125" cy="314325"/>
                <wp:effectExtent l="0" t="0" r="28575" b="2857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38125" cy="314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3.3pt" to="229.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" strokecolor="black [3200]" strokeweight=".5pt">
                <v:stroke joinstyle="miter"/>
                <o:lock v:ext="edit" shapetype="f"/>
              </v:line>
            </w:pict>
          </mc:Fallback>
        </mc:AlternateContent>
      </w:r>
    </w:p>
    <w:p w:rsidR="00424C70" w:rsidRDefault="00424C70">
      <w:pPr>
        <w:spacing w:after="0"/>
      </w:pPr>
    </w:p>
    <w:tbl>
      <w:tblPr>
        <w:tblStyle w:val="TableGrid"/>
        <w:tblW w:w="13169" w:type="dxa"/>
        <w:tblInd w:w="360" w:type="dxa"/>
        <w:tblLayout w:type="fixed"/>
        <w:tblLook w:val="04A0" w:firstRow="1" w:lastRow="0" w:firstColumn="1" w:lastColumn="0" w:noHBand="0" w:noVBand="1"/>
      </w:tblPr>
      <w:tblGrid>
        <w:gridCol w:w="2163"/>
        <w:gridCol w:w="1203"/>
        <w:gridCol w:w="891"/>
        <w:gridCol w:w="891"/>
        <w:gridCol w:w="891"/>
        <w:gridCol w:w="891"/>
        <w:gridCol w:w="892"/>
        <w:gridCol w:w="891"/>
        <w:gridCol w:w="891"/>
        <w:gridCol w:w="891"/>
        <w:gridCol w:w="891"/>
        <w:gridCol w:w="891"/>
        <w:gridCol w:w="892"/>
      </w:tblGrid>
      <w:tr w:rsidR="00EE7298" w:rsidTr="00AB3756">
        <w:trPr>
          <w:cantSplit/>
          <w:trHeight w:val="1727"/>
        </w:trPr>
        <w:tc>
          <w:tcPr>
            <w:tcW w:w="2163" w:type="dxa"/>
            <w:tcBorders>
              <w:top w:val="nil"/>
              <w:left w:val="nil"/>
              <w:right w:val="nil"/>
            </w:tcBorders>
          </w:tcPr>
          <w:p w:rsidR="00424C70" w:rsidRDefault="00424C70" w:rsidP="00E84D0D">
            <w:pPr>
              <w:spacing w:after="0"/>
              <w:rPr>
                <w:rFonts w:ascii="Times New Roman" w:eastAsia="Times New Roman" w:hAnsi="Times New Roman" w:cs="Times New Roman"/>
              </w:rPr>
            </w:pPr>
          </w:p>
        </w:tc>
        <w:tc>
          <w:tcPr>
            <w:tcW w:w="1203" w:type="dxa"/>
            <w:tcBorders>
              <w:top w:val="nil"/>
              <w:left w:val="nil"/>
              <w:bottom w:val="nil"/>
              <w:right w:val="single" w:sz="4" w:space="0" w:color="auto"/>
            </w:tcBorders>
            <w:textDirection w:val="btLr"/>
          </w:tcPr>
          <w:p w:rsidR="00424C70" w:rsidRDefault="00424C70" w:rsidP="00E84D0D">
            <w:pPr>
              <w:spacing w:after="0"/>
              <w:ind w:right="113"/>
              <w:jc w:val="center"/>
              <w:rPr>
                <w:rFonts w:ascii="Times New Roman" w:eastAsia="Times New Roman" w:hAnsi="Times New Roman" w:cs="Times New Roman"/>
              </w:rPr>
            </w:pPr>
          </w:p>
        </w:tc>
        <w:tc>
          <w:tcPr>
            <w:tcW w:w="891" w:type="dxa"/>
            <w:tcBorders>
              <w:left w:val="single" w:sz="4" w:space="0" w:color="auto"/>
            </w:tcBorders>
            <w:textDirection w:val="btLr"/>
          </w:tcPr>
          <w:p w:rsidR="00424C70" w:rsidRPr="00E84D0D" w:rsidRDefault="009D75AD" w:rsidP="00E84D0D">
            <w:pPr>
              <w:spacing w:after="0"/>
              <w:ind w:right="113"/>
              <w:jc w:val="center"/>
              <w:rPr>
                <w:rFonts w:ascii="Times New Roman" w:hAnsi="Times New Roman" w:cs="Times New Roman"/>
                <w:i/>
              </w:rPr>
            </w:pPr>
            <w:r w:rsidRPr="00E84D0D">
              <w:rPr>
                <w:i/>
              </w:rPr>
              <w:t>Capacity</w:t>
            </w:r>
          </w:p>
        </w:tc>
        <w:tc>
          <w:tcPr>
            <w:tcW w:w="891"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Energy</w:t>
            </w:r>
          </w:p>
        </w:tc>
        <w:tc>
          <w:tcPr>
            <w:tcW w:w="891"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Shelves</w:t>
            </w:r>
          </w:p>
        </w:tc>
        <w:tc>
          <w:tcPr>
            <w:tcW w:w="891"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Cooling Systems</w:t>
            </w:r>
          </w:p>
        </w:tc>
        <w:tc>
          <w:tcPr>
            <w:tcW w:w="892"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Body Material</w:t>
            </w:r>
          </w:p>
        </w:tc>
        <w:tc>
          <w:tcPr>
            <w:tcW w:w="891" w:type="dxa"/>
            <w:textDirection w:val="btLr"/>
          </w:tcPr>
          <w:p w:rsidR="00424C70" w:rsidRPr="00E84D0D" w:rsidRDefault="009D75AD" w:rsidP="00E84D0D">
            <w:pPr>
              <w:spacing w:after="0"/>
              <w:ind w:right="113"/>
              <w:jc w:val="center"/>
              <w:rPr>
                <w:rFonts w:ascii="Times New Roman" w:hAnsi="Times New Roman" w:cs="Times New Roman"/>
                <w:i/>
              </w:rPr>
            </w:pPr>
            <w:r w:rsidRPr="00E84D0D">
              <w:rPr>
                <w:i/>
              </w:rPr>
              <w:t>Ice &amp; Water</w:t>
            </w:r>
          </w:p>
        </w:tc>
        <w:tc>
          <w:tcPr>
            <w:tcW w:w="891" w:type="dxa"/>
            <w:textDirection w:val="btLr"/>
          </w:tcPr>
          <w:p w:rsidR="00424C70" w:rsidRPr="00E84D0D" w:rsidRDefault="009D75AD" w:rsidP="00E84D0D">
            <w:pPr>
              <w:spacing w:after="0"/>
              <w:ind w:right="113"/>
              <w:rPr>
                <w:rFonts w:ascii="Times New Roman" w:hAnsi="Times New Roman" w:cs="Times New Roman"/>
                <w:i/>
              </w:rPr>
            </w:pPr>
            <w:r w:rsidRPr="00E84D0D">
              <w:rPr>
                <w:i/>
              </w:rPr>
              <w:t xml:space="preserve">Your </w:t>
            </w:r>
            <w:r w:rsidRPr="00E84D0D">
              <w:rPr>
                <w:i/>
              </w:rPr>
              <w:t>C</w:t>
            </w:r>
            <w:r w:rsidRPr="00E84D0D">
              <w:rPr>
                <w:i/>
              </w:rPr>
              <w:t>ompany</w:t>
            </w:r>
          </w:p>
        </w:tc>
        <w:tc>
          <w:tcPr>
            <w:tcW w:w="891" w:type="dxa"/>
            <w:textDirection w:val="btLr"/>
          </w:tcPr>
          <w:p w:rsidR="00424C70" w:rsidRPr="00E84D0D" w:rsidRDefault="009D75AD" w:rsidP="00E84D0D">
            <w:pPr>
              <w:spacing w:after="0"/>
              <w:ind w:right="113"/>
              <w:rPr>
                <w:rFonts w:ascii="Times New Roman" w:hAnsi="Times New Roman" w:cs="Times New Roman"/>
                <w:i/>
              </w:rPr>
            </w:pPr>
            <w:r w:rsidRPr="00E84D0D">
              <w:rPr>
                <w:i/>
              </w:rPr>
              <w:t>Maytag</w:t>
            </w:r>
          </w:p>
        </w:tc>
        <w:tc>
          <w:tcPr>
            <w:tcW w:w="891" w:type="dxa"/>
            <w:textDirection w:val="btLr"/>
          </w:tcPr>
          <w:p w:rsidR="00424C70" w:rsidRDefault="00EE7298" w:rsidP="00E84D0D">
            <w:pPr>
              <w:spacing w:after="0"/>
              <w:ind w:right="113"/>
              <w:rPr>
                <w:rFonts w:ascii="Times New Roman" w:eastAsia="Times New Roman" w:hAnsi="Times New Roman" w:cs="Times New Roman"/>
              </w:rPr>
            </w:pPr>
            <w:r>
              <w:rPr>
                <w:rFonts w:ascii="Times New Roman" w:hAnsi="Times New Roman" w:cs="Times New Roman"/>
              </w:rPr>
              <w:t>Whirlpool</w:t>
            </w:r>
          </w:p>
        </w:tc>
        <w:tc>
          <w:tcPr>
            <w:tcW w:w="891" w:type="dxa"/>
            <w:textDirection w:val="btLr"/>
          </w:tcPr>
          <w:p w:rsidR="00424C70" w:rsidRDefault="00EE7298" w:rsidP="00E84D0D">
            <w:pPr>
              <w:spacing w:after="0"/>
              <w:ind w:right="113"/>
              <w:rPr>
                <w:rFonts w:ascii="Times New Roman" w:eastAsia="Times New Roman" w:hAnsi="Times New Roman" w:cs="Times New Roman"/>
              </w:rPr>
            </w:pPr>
            <w:r>
              <w:rPr>
                <w:rFonts w:ascii="Times New Roman" w:hAnsi="Times New Roman" w:cs="Times New Roman"/>
              </w:rPr>
              <w:t>GE</w:t>
            </w:r>
          </w:p>
        </w:tc>
        <w:tc>
          <w:tcPr>
            <w:tcW w:w="892" w:type="dxa"/>
            <w:textDirection w:val="btLr"/>
          </w:tcPr>
          <w:p w:rsidR="00424C70" w:rsidRDefault="00EE7298" w:rsidP="00E84D0D">
            <w:pPr>
              <w:spacing w:after="0"/>
              <w:ind w:right="113"/>
              <w:rPr>
                <w:rFonts w:ascii="Times New Roman" w:eastAsia="Times New Roman" w:hAnsi="Times New Roman" w:cs="Times New Roman"/>
              </w:rPr>
            </w:pPr>
            <w:r>
              <w:rPr>
                <w:rFonts w:ascii="Times New Roman" w:hAnsi="Times New Roman" w:cs="Times New Roman"/>
              </w:rPr>
              <w:t>Frigidaire</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Low price</w:t>
            </w:r>
          </w:p>
        </w:tc>
        <w:tc>
          <w:tcPr>
            <w:tcW w:w="1203" w:type="dxa"/>
          </w:tcPr>
          <w:p w:rsidR="00424C70" w:rsidRDefault="00EE7298" w:rsidP="00E84D0D">
            <w:pPr>
              <w:spacing w:after="0"/>
              <w:jc w:val="center"/>
              <w:rPr>
                <w:rFonts w:ascii="Times New Roman" w:eastAsia="Times New Roman" w:hAnsi="Times New Roman" w:cs="Times New Roman"/>
              </w:rPr>
            </w:pPr>
            <w:r w:rsidRPr="00903C1A">
              <w:t>6</w:t>
            </w: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892"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EE7298" w:rsidP="00E84D0D">
            <w:pPr>
              <w:spacing w:after="0"/>
              <w:rPr>
                <w:rFonts w:ascii="Times New Roman" w:eastAsia="Times New Roman" w:hAnsi="Times New Roman" w:cs="Times New Roman"/>
              </w:rPr>
            </w:pPr>
            <w:r w:rsidRPr="0026296E">
              <w:rPr>
                <w:rFonts w:ascii="Times New Roman" w:hAnsi="Times New Roman" w:cs="Times New Roman"/>
                <w:sz w:val="28"/>
                <w:szCs w:val="28"/>
              </w:rPr>
              <w:t>●</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Low energy consumption</w:t>
            </w:r>
          </w:p>
        </w:tc>
        <w:tc>
          <w:tcPr>
            <w:tcW w:w="1203" w:type="dxa"/>
          </w:tcPr>
          <w:p w:rsidR="00424C70" w:rsidRDefault="00EE7298" w:rsidP="00E84D0D">
            <w:pPr>
              <w:spacing w:after="0"/>
              <w:jc w:val="center"/>
              <w:rPr>
                <w:rFonts w:ascii="Times New Roman" w:eastAsia="Times New Roman" w:hAnsi="Times New Roman" w:cs="Times New Roman"/>
              </w:rPr>
            </w:pPr>
            <w:r w:rsidRPr="00903C1A">
              <w:t>7</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2"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Quite operation</w:t>
            </w:r>
          </w:p>
        </w:tc>
        <w:tc>
          <w:tcPr>
            <w:tcW w:w="1203" w:type="dxa"/>
          </w:tcPr>
          <w:p w:rsidR="00424C70" w:rsidRDefault="00EE7298" w:rsidP="00E84D0D">
            <w:pPr>
              <w:spacing w:after="0"/>
              <w:jc w:val="center"/>
              <w:rPr>
                <w:rFonts w:ascii="Times New Roman" w:eastAsia="Times New Roman" w:hAnsi="Times New Roman" w:cs="Times New Roman"/>
              </w:rPr>
            </w:pPr>
            <w:r w:rsidRPr="00903C1A">
              <w:t>9</w:t>
            </w: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Maintains food freshness</w:t>
            </w:r>
          </w:p>
        </w:tc>
        <w:tc>
          <w:tcPr>
            <w:tcW w:w="1203" w:type="dxa"/>
          </w:tcPr>
          <w:p w:rsidR="00424C70" w:rsidRDefault="00EE7298" w:rsidP="00E84D0D">
            <w:pPr>
              <w:spacing w:after="0"/>
              <w:jc w:val="center"/>
              <w:rPr>
                <w:rFonts w:ascii="Times New Roman" w:eastAsia="Times New Roman" w:hAnsi="Times New Roman" w:cs="Times New Roman"/>
              </w:rPr>
            </w:pPr>
            <w:r w:rsidRPr="00903C1A">
              <w:t>10</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Maintains temperature</w:t>
            </w:r>
          </w:p>
        </w:tc>
        <w:tc>
          <w:tcPr>
            <w:tcW w:w="1203" w:type="dxa"/>
          </w:tcPr>
          <w:p w:rsidR="00424C70" w:rsidRDefault="00EE7298" w:rsidP="00E84D0D">
            <w:pPr>
              <w:spacing w:after="0"/>
              <w:jc w:val="center"/>
              <w:rPr>
                <w:rFonts w:ascii="Times New Roman" w:eastAsia="Times New Roman" w:hAnsi="Times New Roman" w:cs="Times New Roman"/>
              </w:rPr>
            </w:pPr>
            <w:r w:rsidRPr="00903C1A">
              <w:t>8</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Segoe UI Symbol" w:eastAsia="Segoe UI Symbol" w:hAnsi="Segoe UI Symbol" w:cs="Segoe UI Symbol"/>
                <w:sz w:val="28"/>
                <w:szCs w:val="28"/>
              </w:rPr>
              <w:t>★</w:t>
            </w: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Dispenses purified water</w:t>
            </w:r>
          </w:p>
        </w:tc>
        <w:tc>
          <w:tcPr>
            <w:tcW w:w="1203" w:type="dxa"/>
          </w:tcPr>
          <w:p w:rsidR="00424C70" w:rsidRDefault="00EE7298" w:rsidP="00E84D0D">
            <w:pPr>
              <w:spacing w:after="0"/>
              <w:jc w:val="center"/>
              <w:rPr>
                <w:rFonts w:ascii="Times New Roman" w:eastAsia="Times New Roman" w:hAnsi="Times New Roman" w:cs="Times New Roman"/>
              </w:rPr>
            </w:pPr>
            <w:r w:rsidRPr="00903C1A">
              <w:t>3</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rPr>
                <w:rFonts w:ascii="Times New Roman" w:eastAsia="Times New Roman" w:hAnsi="Times New Roman" w:cs="Times New Roman"/>
              </w:rPr>
            </w:pPr>
            <w:r w:rsidRPr="0026296E">
              <w:rPr>
                <w:rFonts w:ascii="Segoe UI Symbol" w:eastAsia="Segoe UI Symbol" w:hAnsi="Segoe UI Symbol" w:cs="Segoe UI Symbol"/>
                <w:sz w:val="28"/>
                <w:szCs w:val="28"/>
              </w:rPr>
              <w:t>★</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Storage flexibility</w:t>
            </w:r>
          </w:p>
        </w:tc>
        <w:tc>
          <w:tcPr>
            <w:tcW w:w="1203" w:type="dxa"/>
          </w:tcPr>
          <w:p w:rsidR="00424C70" w:rsidRDefault="00EE7298" w:rsidP="00E84D0D">
            <w:pPr>
              <w:spacing w:after="0"/>
              <w:jc w:val="center"/>
              <w:rPr>
                <w:rFonts w:ascii="Times New Roman" w:eastAsia="Times New Roman" w:hAnsi="Times New Roman" w:cs="Times New Roman"/>
              </w:rPr>
            </w:pPr>
            <w:r w:rsidRPr="00903C1A">
              <w:t>4</w:t>
            </w: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26296E">
              <w:rPr>
                <w:rFonts w:ascii="Segoe UI Symbol" w:eastAsia="Segoe UI Symbol" w:hAnsi="Segoe UI Symbol" w:cs="Segoe UI Symbol"/>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Easy to clean</w:t>
            </w:r>
          </w:p>
        </w:tc>
        <w:tc>
          <w:tcPr>
            <w:tcW w:w="1203" w:type="dxa"/>
          </w:tcPr>
          <w:p w:rsidR="00424C70" w:rsidRDefault="00EE7298" w:rsidP="00E84D0D">
            <w:pPr>
              <w:spacing w:after="0"/>
              <w:jc w:val="center"/>
              <w:rPr>
                <w:rFonts w:ascii="Times New Roman" w:eastAsia="Times New Roman" w:hAnsi="Times New Roman" w:cs="Times New Roman"/>
              </w:rPr>
            </w:pPr>
            <w:r w:rsidRPr="00903C1A">
              <w:t>2</w:t>
            </w: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Matches kitchen décor</w:t>
            </w:r>
          </w:p>
        </w:tc>
        <w:tc>
          <w:tcPr>
            <w:tcW w:w="1203" w:type="dxa"/>
          </w:tcPr>
          <w:p w:rsidR="00424C70" w:rsidRDefault="00EE7298" w:rsidP="00E84D0D">
            <w:pPr>
              <w:spacing w:after="0"/>
              <w:jc w:val="center"/>
              <w:rPr>
                <w:rFonts w:ascii="Times New Roman" w:eastAsia="Times New Roman" w:hAnsi="Times New Roman" w:cs="Times New Roman"/>
              </w:rPr>
            </w:pPr>
            <w:r w:rsidRPr="00903C1A">
              <w:t>1</w:t>
            </w: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EE7298" w:rsidP="00E84D0D">
            <w:pPr>
              <w:spacing w:after="0"/>
              <w:jc w:val="center"/>
              <w:rPr>
                <w:rFonts w:ascii="Times New Roman" w:eastAsia="Times New Roman" w:hAnsi="Times New Roman" w:cs="Times New Roman"/>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Maximizes storage space</w:t>
            </w:r>
          </w:p>
        </w:tc>
        <w:tc>
          <w:tcPr>
            <w:tcW w:w="1203" w:type="dxa"/>
          </w:tcPr>
          <w:p w:rsidR="00424C70" w:rsidRDefault="00EE7298" w:rsidP="00E84D0D">
            <w:pPr>
              <w:spacing w:after="0"/>
              <w:jc w:val="center"/>
              <w:rPr>
                <w:rFonts w:ascii="Times New Roman" w:eastAsia="Times New Roman" w:hAnsi="Times New Roman" w:cs="Times New Roman"/>
              </w:rPr>
            </w:pPr>
            <w:r w:rsidRPr="00903C1A">
              <w:t>5</w:t>
            </w: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26296E">
              <w:rPr>
                <w:rFonts w:ascii="Times New Roman" w:hAnsi="Times New Roman" w:cs="Times New Roman"/>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26296E">
              <w:rPr>
                <w:rFonts w:ascii="Segoe UI Symbol" w:eastAsia="Segoe UI Symbol" w:hAnsi="Segoe UI Symbol" w:cs="Segoe UI Symbol"/>
                <w:sz w:val="28"/>
                <w:szCs w:val="28"/>
              </w:rPr>
              <w:t>★</w:t>
            </w: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EE7298" w:rsidP="00E84D0D">
            <w:pPr>
              <w:spacing w:after="0"/>
              <w:rPr>
                <w:rFonts w:ascii="Times New Roman" w:eastAsia="Times New Roman" w:hAnsi="Times New Roman" w:cs="Times New Roman"/>
              </w:rPr>
            </w:pPr>
            <w:r w:rsidRPr="0026296E">
              <w:rPr>
                <w:rFonts w:ascii="Times New Roman" w:hAnsi="Times New Roman" w:cs="Times New Roman"/>
                <w:sz w:val="28"/>
                <w:szCs w:val="28"/>
              </w:rPr>
              <w:t>▲</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w:t>
            </w: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Weighted </w:t>
            </w:r>
            <w:r w:rsidR="00AB3756">
              <w:rPr>
                <w:rFonts w:ascii="Times New Roman" w:hAnsi="Times New Roman" w:cs="Times New Roman"/>
              </w:rPr>
              <w:t>r</w:t>
            </w:r>
            <w:r>
              <w:rPr>
                <w:rFonts w:ascii="Times New Roman" w:hAnsi="Times New Roman" w:cs="Times New Roman"/>
              </w:rPr>
              <w:t>atings</w:t>
            </w:r>
          </w:p>
        </w:tc>
        <w:tc>
          <w:tcPr>
            <w:tcW w:w="1203" w:type="dxa"/>
          </w:tcPr>
          <w:p w:rsidR="00424C70" w:rsidRDefault="00EE7298" w:rsidP="00E84D0D">
            <w:pPr>
              <w:spacing w:after="0"/>
              <w:jc w:val="center"/>
              <w:rPr>
                <w:rFonts w:ascii="Times New Roman" w:eastAsia="Times New Roman" w:hAnsi="Times New Roman" w:cs="Times New Roman"/>
              </w:rPr>
            </w:pPr>
            <w:r w:rsidRPr="00305BE0">
              <w:t>70</w:t>
            </w: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305BE0">
              <w:t>86</w:t>
            </w: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305BE0">
              <w:t>31</w:t>
            </w:r>
          </w:p>
        </w:tc>
        <w:tc>
          <w:tcPr>
            <w:tcW w:w="891" w:type="dxa"/>
          </w:tcPr>
          <w:p w:rsidR="00424C70" w:rsidRDefault="00EE7298" w:rsidP="00E84D0D">
            <w:pPr>
              <w:spacing w:after="0"/>
              <w:jc w:val="center"/>
              <w:rPr>
                <w:rFonts w:ascii="Segoe UI Symbol" w:eastAsia="Segoe UI Symbol" w:hAnsi="Segoe UI Symbol" w:cs="Segoe UI Symbol"/>
                <w:sz w:val="28"/>
                <w:szCs w:val="28"/>
              </w:rPr>
            </w:pPr>
            <w:r w:rsidRPr="00305BE0">
              <w:t>128</w:t>
            </w:r>
          </w:p>
        </w:tc>
        <w:tc>
          <w:tcPr>
            <w:tcW w:w="891" w:type="dxa"/>
          </w:tcPr>
          <w:p w:rsidR="00424C70" w:rsidRDefault="00EE7298" w:rsidP="00E84D0D">
            <w:pPr>
              <w:spacing w:after="0"/>
              <w:jc w:val="center"/>
              <w:rPr>
                <w:rFonts w:ascii="Times New Roman" w:eastAsia="Times New Roman" w:hAnsi="Times New Roman" w:cs="Times New Roman"/>
                <w:sz w:val="28"/>
                <w:szCs w:val="28"/>
              </w:rPr>
            </w:pPr>
            <w:r w:rsidRPr="00305BE0">
              <w:t>32</w:t>
            </w:r>
          </w:p>
        </w:tc>
        <w:tc>
          <w:tcPr>
            <w:tcW w:w="892" w:type="dxa"/>
          </w:tcPr>
          <w:p w:rsidR="00424C70" w:rsidRDefault="00EE7298" w:rsidP="00E84D0D">
            <w:pPr>
              <w:spacing w:after="0"/>
              <w:jc w:val="center"/>
              <w:rPr>
                <w:rFonts w:ascii="Times New Roman" w:eastAsia="Times New Roman" w:hAnsi="Times New Roman" w:cs="Times New Roman"/>
                <w:sz w:val="28"/>
                <w:szCs w:val="28"/>
              </w:rPr>
            </w:pPr>
            <w:r w:rsidRPr="00305BE0">
              <w:t>38</w:t>
            </w:r>
          </w:p>
        </w:tc>
        <w:tc>
          <w:tcPr>
            <w:tcW w:w="891" w:type="dxa"/>
          </w:tcPr>
          <w:p w:rsidR="00424C70" w:rsidRDefault="00EE7298" w:rsidP="00E84D0D">
            <w:pPr>
              <w:spacing w:after="0"/>
              <w:rPr>
                <w:rFonts w:ascii="Times New Roman" w:eastAsia="Times New Roman" w:hAnsi="Times New Roman" w:cs="Times New Roman"/>
              </w:rPr>
            </w:pPr>
            <w:r w:rsidRPr="00305BE0">
              <w:t>70</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tcPr>
          <w:p w:rsidR="00424C70" w:rsidRDefault="00424C70" w:rsidP="00E84D0D">
            <w:pPr>
              <w:spacing w:after="0"/>
              <w:rPr>
                <w:rFonts w:ascii="Times New Roman" w:eastAsia="Times New Roman" w:hAnsi="Times New Roman" w:cs="Times New Roman"/>
              </w:rPr>
            </w:pPr>
          </w:p>
        </w:tc>
        <w:tc>
          <w:tcPr>
            <w:tcW w:w="1203" w:type="dxa"/>
          </w:tcPr>
          <w:p w:rsidR="00424C70" w:rsidRDefault="00424C70" w:rsidP="00E84D0D">
            <w:pPr>
              <w:spacing w:after="0"/>
              <w:jc w:val="center"/>
              <w:rPr>
                <w:rFonts w:ascii="Times New Roman" w:eastAsia="Times New Roman" w:hAnsi="Times New Roman" w:cs="Times New Roman"/>
              </w:rPr>
            </w:pP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jc w:val="center"/>
              <w:rPr>
                <w:rFonts w:ascii="Segoe UI Symbol" w:eastAsia="Segoe UI Symbol" w:hAnsi="Segoe UI Symbol" w:cs="Segoe UI Symbol"/>
                <w:sz w:val="28"/>
                <w:szCs w:val="28"/>
              </w:rPr>
            </w:pPr>
          </w:p>
        </w:tc>
        <w:tc>
          <w:tcPr>
            <w:tcW w:w="891" w:type="dxa"/>
          </w:tcPr>
          <w:p w:rsidR="00424C70" w:rsidRDefault="00424C70" w:rsidP="00E84D0D">
            <w:pPr>
              <w:spacing w:after="0"/>
              <w:jc w:val="center"/>
              <w:rPr>
                <w:rFonts w:ascii="Times New Roman" w:eastAsia="Times New Roman" w:hAnsi="Times New Roman" w:cs="Times New Roman"/>
                <w:sz w:val="28"/>
                <w:szCs w:val="28"/>
              </w:rPr>
            </w:pPr>
          </w:p>
        </w:tc>
        <w:tc>
          <w:tcPr>
            <w:tcW w:w="892" w:type="dxa"/>
          </w:tcPr>
          <w:p w:rsidR="00424C70" w:rsidRDefault="00424C70" w:rsidP="00E84D0D">
            <w:pPr>
              <w:spacing w:after="0"/>
              <w:jc w:val="center"/>
              <w:rPr>
                <w:rFonts w:ascii="Times New Roman" w:eastAsia="Times New Roman" w:hAnsi="Times New Roman" w:cs="Times New Roman"/>
                <w:sz w:val="28"/>
                <w:szCs w:val="28"/>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lastRenderedPageBreak/>
              <w:t xml:space="preserve">Target </w:t>
            </w:r>
            <w:r w:rsidR="00AB3756">
              <w:rPr>
                <w:rFonts w:ascii="Times New Roman" w:hAnsi="Times New Roman" w:cs="Times New Roman"/>
              </w:rPr>
              <w:t>v</w:t>
            </w:r>
            <w:r>
              <w:rPr>
                <w:rFonts w:ascii="Times New Roman" w:hAnsi="Times New Roman" w:cs="Times New Roman"/>
              </w:rPr>
              <w:t>alues</w:t>
            </w:r>
          </w:p>
        </w:tc>
        <w:tc>
          <w:tcPr>
            <w:tcW w:w="1203"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28 cu.</w:t>
            </w:r>
            <w:r w:rsidR="00C82335">
              <w:rPr>
                <w:rFonts w:ascii="Times New Roman" w:hAnsi="Times New Roman" w:cs="Times New Roman"/>
              </w:rPr>
              <w:t xml:space="preserve"> </w:t>
            </w:r>
            <w:r>
              <w:rPr>
                <w:rFonts w:ascii="Times New Roman" w:hAnsi="Times New Roman" w:cs="Times New Roman"/>
              </w:rPr>
              <w:t>ft</w:t>
            </w:r>
            <w:r w:rsidR="00AB3756">
              <w:rPr>
                <w:rFonts w:ascii="Times New Roman" w:hAnsi="Times New Roman" w:cs="Times New Roman"/>
              </w:rPr>
              <w:t>.</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Energy Star</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Adjustable</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Dual </w:t>
            </w:r>
            <w:r w:rsidR="00AB3756">
              <w:rPr>
                <w:rFonts w:ascii="Times New Roman" w:hAnsi="Times New Roman" w:cs="Times New Roman"/>
              </w:rPr>
              <w:t>f</w:t>
            </w:r>
            <w:r>
              <w:rPr>
                <w:rFonts w:ascii="Times New Roman" w:hAnsi="Times New Roman" w:cs="Times New Roman"/>
              </w:rPr>
              <w:t>an</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Steel</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Filter</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vMerge w:val="restart"/>
          </w:tcPr>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p w:rsidR="00424C70" w:rsidRDefault="00424C70" w:rsidP="00E84D0D">
            <w:pPr>
              <w:spacing w:after="0"/>
              <w:rPr>
                <w:rFonts w:ascii="Times New Roman" w:eastAsia="Times New Roman" w:hAnsi="Times New Roman" w:cs="Times New Roman"/>
              </w:rPr>
            </w:pPr>
          </w:p>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Technical </w:t>
            </w:r>
            <w:r w:rsidR="00AB3756">
              <w:rPr>
                <w:rFonts w:ascii="Times New Roman" w:hAnsi="Times New Roman" w:cs="Times New Roman"/>
              </w:rPr>
              <w:t>e</w:t>
            </w:r>
            <w:r>
              <w:rPr>
                <w:rFonts w:ascii="Times New Roman" w:hAnsi="Times New Roman" w:cs="Times New Roman"/>
              </w:rPr>
              <w:t>valuation</w:t>
            </w:r>
          </w:p>
        </w:tc>
        <w:tc>
          <w:tcPr>
            <w:tcW w:w="120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 xml:space="preserve">Your </w:t>
            </w:r>
            <w:r w:rsidR="00AB3756">
              <w:rPr>
                <w:rFonts w:ascii="Times New Roman" w:hAnsi="Times New Roman" w:cs="Times New Roman"/>
              </w:rPr>
              <w:t>c</w:t>
            </w:r>
            <w:r>
              <w:rPr>
                <w:rFonts w:ascii="Times New Roman" w:hAnsi="Times New Roman" w:cs="Times New Roman"/>
              </w:rPr>
              <w:t>ompany</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28</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vMerge/>
          </w:tcPr>
          <w:p w:rsidR="00424C70" w:rsidRDefault="00424C70" w:rsidP="00E84D0D">
            <w:pPr>
              <w:spacing w:after="0"/>
              <w:rPr>
                <w:rFonts w:ascii="Times New Roman" w:eastAsia="Times New Roman" w:hAnsi="Times New Roman" w:cs="Times New Roman"/>
              </w:rPr>
            </w:pPr>
          </w:p>
        </w:tc>
        <w:tc>
          <w:tcPr>
            <w:tcW w:w="120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Maytag</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30</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Fair</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vMerge/>
          </w:tcPr>
          <w:p w:rsidR="00424C70" w:rsidRDefault="00424C70" w:rsidP="00E84D0D">
            <w:pPr>
              <w:spacing w:after="0"/>
              <w:rPr>
                <w:rFonts w:ascii="Times New Roman" w:eastAsia="Times New Roman" w:hAnsi="Times New Roman" w:cs="Times New Roman"/>
              </w:rPr>
            </w:pPr>
          </w:p>
        </w:tc>
        <w:tc>
          <w:tcPr>
            <w:tcW w:w="120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Whirlpool</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30</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Good</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vMerge/>
          </w:tcPr>
          <w:p w:rsidR="00424C70" w:rsidRDefault="00424C70" w:rsidP="00E84D0D">
            <w:pPr>
              <w:spacing w:after="0"/>
              <w:rPr>
                <w:rFonts w:ascii="Times New Roman" w:eastAsia="Times New Roman" w:hAnsi="Times New Roman" w:cs="Times New Roman"/>
              </w:rPr>
            </w:pPr>
          </w:p>
        </w:tc>
        <w:tc>
          <w:tcPr>
            <w:tcW w:w="120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GE</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32</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Good</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r w:rsidR="00EE7298" w:rsidTr="00AB3756">
        <w:tc>
          <w:tcPr>
            <w:tcW w:w="2163" w:type="dxa"/>
            <w:vMerge/>
          </w:tcPr>
          <w:p w:rsidR="00424C70" w:rsidRDefault="00424C70" w:rsidP="00E84D0D">
            <w:pPr>
              <w:spacing w:after="0"/>
              <w:rPr>
                <w:rFonts w:ascii="Times New Roman" w:eastAsia="Times New Roman" w:hAnsi="Times New Roman" w:cs="Times New Roman"/>
              </w:rPr>
            </w:pPr>
          </w:p>
        </w:tc>
        <w:tc>
          <w:tcPr>
            <w:tcW w:w="1203"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Frigidaire</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25</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2"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Yes</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No</w:t>
            </w:r>
          </w:p>
        </w:tc>
        <w:tc>
          <w:tcPr>
            <w:tcW w:w="891" w:type="dxa"/>
          </w:tcPr>
          <w:p w:rsidR="00424C70" w:rsidRDefault="00EE7298" w:rsidP="00E84D0D">
            <w:pPr>
              <w:spacing w:after="0"/>
              <w:rPr>
                <w:rFonts w:ascii="Times New Roman" w:eastAsia="Times New Roman" w:hAnsi="Times New Roman" w:cs="Times New Roman"/>
              </w:rPr>
            </w:pPr>
            <w:r>
              <w:rPr>
                <w:rFonts w:ascii="Times New Roman" w:hAnsi="Times New Roman" w:cs="Times New Roman"/>
              </w:rPr>
              <w:t>Poor</w:t>
            </w: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1" w:type="dxa"/>
          </w:tcPr>
          <w:p w:rsidR="00424C70" w:rsidRDefault="00424C70" w:rsidP="00E84D0D">
            <w:pPr>
              <w:spacing w:after="0"/>
              <w:rPr>
                <w:rFonts w:ascii="Times New Roman" w:eastAsia="Times New Roman" w:hAnsi="Times New Roman" w:cs="Times New Roman"/>
              </w:rPr>
            </w:pPr>
          </w:p>
        </w:tc>
        <w:tc>
          <w:tcPr>
            <w:tcW w:w="892" w:type="dxa"/>
          </w:tcPr>
          <w:p w:rsidR="00424C70" w:rsidRDefault="00424C70" w:rsidP="00E84D0D">
            <w:pPr>
              <w:spacing w:after="0"/>
              <w:rPr>
                <w:rFonts w:ascii="Times New Roman" w:eastAsia="Times New Roman" w:hAnsi="Times New Roman" w:cs="Times New Roman"/>
              </w:rPr>
            </w:pPr>
          </w:p>
        </w:tc>
      </w:tr>
    </w:tbl>
    <w:p w:rsidR="00424C70" w:rsidRDefault="00A01E13" w:rsidP="00E84D0D">
      <w:pPr>
        <w:spacing w:after="0"/>
        <w:rPr>
          <w:color w:val="000000"/>
        </w:rPr>
      </w:pPr>
      <w:r>
        <w:t>Cognitive Domain: Application</w:t>
      </w:r>
    </w:p>
    <w:p w:rsidR="00424C70" w:rsidRDefault="00A01E13" w:rsidP="00E84D0D">
      <w:pPr>
        <w:spacing w:after="0"/>
      </w:pPr>
      <w:r>
        <w:t>Difficulty Level: Hard</w:t>
      </w:r>
    </w:p>
    <w:p w:rsidR="00424C70" w:rsidRDefault="00424C70">
      <w:pPr>
        <w:spacing w:after="0"/>
      </w:pPr>
    </w:p>
    <w:p w:rsidR="00424C70" w:rsidRDefault="00EE7298" w:rsidP="00E84D0D">
      <w:pPr>
        <w:spacing w:after="0"/>
      </w:pPr>
      <w:r>
        <w:t xml:space="preserve">5. The Greeks laid siege to Troy for a decade before conceiving and deploying the Trojan horse. They hid inside the gift and at night spilled out and slaughtered their enemies. Trojan condoms are designed to prevent pregnancy and disease by not spilling their contents, yet the </w:t>
      </w:r>
      <w:r w:rsidR="009D75AD" w:rsidRPr="00E84D0D">
        <w:rPr>
          <w:i/>
        </w:rPr>
        <w:t>Trojan</w:t>
      </w:r>
      <w:r>
        <w:t xml:space="preserve"> name brings this historical event to mind. Always maxipads are used during menses, but most would agree that </w:t>
      </w:r>
      <w:r w:rsidR="009D75AD" w:rsidRPr="00E84D0D">
        <w:rPr>
          <w:i/>
        </w:rPr>
        <w:t>always</w:t>
      </w:r>
      <w:r>
        <w:t xml:space="preserve"> is a word no one wants to associate with menstrual flow. The Chevrolet Nova model translates to </w:t>
      </w:r>
      <w:r w:rsidR="009D75AD" w:rsidRPr="00E84D0D">
        <w:rPr>
          <w:i/>
        </w:rPr>
        <w:t>doesn’t go</w:t>
      </w:r>
      <w:r>
        <w:t xml:space="preserve"> in Spanish.</w:t>
      </w:r>
    </w:p>
    <w:p w:rsidR="00424C70" w:rsidRDefault="00A01E13" w:rsidP="00E84D0D">
      <w:pPr>
        <w:spacing w:after="0"/>
        <w:rPr>
          <w:color w:val="000000"/>
        </w:rPr>
      </w:pPr>
      <w:r>
        <w:t>Cognitive Domain: Application</w:t>
      </w:r>
    </w:p>
    <w:p w:rsidR="00424C70" w:rsidRDefault="00A01E13" w:rsidP="00E84D0D">
      <w:pPr>
        <w:spacing w:after="0"/>
      </w:pPr>
      <w:r>
        <w:t>Difficulty Level: Hard</w:t>
      </w:r>
    </w:p>
    <w:p w:rsidR="00424C70" w:rsidRDefault="00424C70" w:rsidP="00E84D0D">
      <w:pPr>
        <w:spacing w:after="0"/>
      </w:pPr>
    </w:p>
    <w:p w:rsidR="00424C70" w:rsidRDefault="00EE7298">
      <w:pPr>
        <w:pStyle w:val="ListParagraph"/>
        <w:spacing w:after="0"/>
        <w:ind w:left="0"/>
        <w:rPr>
          <w:szCs w:val="24"/>
        </w:rPr>
      </w:pPr>
      <w:r>
        <w:rPr>
          <w:szCs w:val="24"/>
        </w:rPr>
        <w:t>6. Examples will vary. Value engineering can be used to ensure that a washing machine provides value customers want by using less expensive materials in construction without sacrificing strength. The tub size can be modified to optimize the use of water based on the average household’s weekly laundry needs. The design engineers can examine the tradeoff between energy consumed during agitation and the amount of laundry detergent required to make the whitest whites and most vibrant colors for permanent</w:t>
      </w:r>
      <w:r w:rsidR="00C82335">
        <w:rPr>
          <w:szCs w:val="24"/>
        </w:rPr>
        <w:t>-</w:t>
      </w:r>
      <w:r>
        <w:rPr>
          <w:szCs w:val="24"/>
        </w:rPr>
        <w:t>press fabrics.</w:t>
      </w:r>
    </w:p>
    <w:p w:rsidR="00424C70" w:rsidRDefault="00A01E13">
      <w:pPr>
        <w:pStyle w:val="ListParagraph"/>
        <w:spacing w:after="0"/>
        <w:ind w:left="0"/>
        <w:rPr>
          <w:rFonts w:eastAsia="Times New Roman"/>
          <w:color w:val="000000"/>
          <w:szCs w:val="24"/>
        </w:rPr>
      </w:pPr>
      <w:r>
        <w:rPr>
          <w:szCs w:val="24"/>
        </w:rPr>
        <w:t>Cognitive Domain: Application</w:t>
      </w:r>
    </w:p>
    <w:p w:rsidR="00424C70" w:rsidRDefault="00A01E13">
      <w:pPr>
        <w:pStyle w:val="ListParagraph"/>
        <w:spacing w:after="0"/>
        <w:ind w:left="0"/>
        <w:rPr>
          <w:szCs w:val="24"/>
        </w:rPr>
      </w:pPr>
      <w:r>
        <w:rPr>
          <w:szCs w:val="24"/>
        </w:rPr>
        <w:t>Difficulty Level: Hard</w:t>
      </w:r>
    </w:p>
    <w:p w:rsidR="00424C70" w:rsidRDefault="00424C70">
      <w:pPr>
        <w:spacing w:after="0"/>
      </w:pPr>
    </w:p>
    <w:p w:rsidR="00424C70" w:rsidRDefault="00EE7298" w:rsidP="00E84D0D">
      <w:pPr>
        <w:spacing w:after="0"/>
      </w:pPr>
      <w:r>
        <w:t>7. The typical most recognized logos are Nike, Coca-Cola, Ford, Apple, Pepsi, McDonald</w:t>
      </w:r>
      <w:r w:rsidR="00C82335">
        <w:t>’</w:t>
      </w:r>
      <w:r>
        <w:t>s, Mercedes, Google, Levi</w:t>
      </w:r>
      <w:r w:rsidR="00C82335">
        <w:t>’</w:t>
      </w:r>
      <w:r>
        <w:t>s</w:t>
      </w:r>
      <w:r w:rsidR="00C82335">
        <w:t>,</w:t>
      </w:r>
      <w:r>
        <w:t xml:space="preserve"> and Burger King. With the except ion of Google, these companies have all been around for at least 40 years</w:t>
      </w:r>
      <w:r w:rsidR="00C82335">
        <w:t>,</w:t>
      </w:r>
      <w:r>
        <w:t xml:space="preserve"> they do a great deal of advertising, and their products are ubiquitous.</w:t>
      </w:r>
    </w:p>
    <w:p w:rsidR="00424C70" w:rsidRDefault="00C82335" w:rsidP="00E84D0D">
      <w:pPr>
        <w:spacing w:after="0"/>
        <w:rPr>
          <w:color w:val="000000"/>
        </w:rPr>
      </w:pPr>
      <w:r>
        <w:t>Cognitive Domain: Knowledge</w:t>
      </w:r>
    </w:p>
    <w:p w:rsidR="00424C70" w:rsidRDefault="00A01E13" w:rsidP="00E84D0D">
      <w:pPr>
        <w:spacing w:after="0"/>
      </w:pPr>
      <w:r>
        <w:t>Difficulty Level: Easy</w:t>
      </w:r>
    </w:p>
    <w:p w:rsidR="00424C70" w:rsidRDefault="00424C70" w:rsidP="00E84D0D">
      <w:pPr>
        <w:spacing w:after="0"/>
      </w:pPr>
    </w:p>
    <w:p w:rsidR="00424C70" w:rsidRDefault="00EE7298" w:rsidP="00E84D0D">
      <w:pPr>
        <w:spacing w:after="0"/>
      </w:pPr>
      <w:r>
        <w:t>8. Groupon, Wa</w:t>
      </w:r>
      <w:r w:rsidR="00C82335">
        <w:t>l-M</w:t>
      </w:r>
      <w:r>
        <w:t>art, Fosters, Home Depot, and many other brands have failed in other countries. The most common reason for failure is the lack of understanding of the foreign culture</w:t>
      </w:r>
      <w:r w:rsidR="00C82335">
        <w:t>—</w:t>
      </w:r>
      <w:r>
        <w:t>what consumers value and their typical purchasing and consuming habits.</w:t>
      </w:r>
    </w:p>
    <w:p w:rsidR="00424C70" w:rsidRDefault="00C82335" w:rsidP="00E84D0D">
      <w:pPr>
        <w:spacing w:after="0"/>
        <w:rPr>
          <w:color w:val="000000"/>
        </w:rPr>
      </w:pPr>
      <w:r>
        <w:t>Cognitive Domain: Analysis</w:t>
      </w:r>
    </w:p>
    <w:p w:rsidR="00424C70" w:rsidRDefault="00A01E13" w:rsidP="00E84D0D">
      <w:pPr>
        <w:spacing w:after="0"/>
      </w:pPr>
      <w:r>
        <w:t>Difficulty Level: Medium</w:t>
      </w:r>
    </w:p>
    <w:p w:rsidR="00424C70" w:rsidRDefault="00424C70" w:rsidP="00E84D0D">
      <w:pPr>
        <w:spacing w:after="0"/>
      </w:pPr>
    </w:p>
    <w:p w:rsidR="00424C70" w:rsidRDefault="00EE7298" w:rsidP="00E84D0D">
      <w:pPr>
        <w:spacing w:after="0"/>
      </w:pPr>
      <w:r>
        <w:t>9. Companies should make sure that their business is on a solid foundation in their home country, so an internal assessment and realistic projections of the current competitive arena are in order. Companies should also understand the local culture</w:t>
      </w:r>
      <w:r w:rsidR="00C82335">
        <w:t>—</w:t>
      </w:r>
      <w:r>
        <w:t xml:space="preserve">its appetite for the product and how the sales process works. Companies should also assess the local competition in their </w:t>
      </w:r>
      <w:r>
        <w:lastRenderedPageBreak/>
        <w:t>target country and determine whether the local talent has the necessary skills to deliver promises made by the marketing department.</w:t>
      </w:r>
    </w:p>
    <w:p w:rsidR="00424C70" w:rsidRDefault="00A01E13" w:rsidP="00E84D0D">
      <w:pPr>
        <w:spacing w:after="0"/>
        <w:rPr>
          <w:color w:val="000000"/>
        </w:rPr>
      </w:pPr>
      <w:r>
        <w:t>Cognitive Domain: Application</w:t>
      </w:r>
    </w:p>
    <w:p w:rsidR="00424C70" w:rsidRDefault="00A01E13" w:rsidP="00E84D0D">
      <w:pPr>
        <w:spacing w:after="0"/>
      </w:pPr>
      <w:r>
        <w:t>Difficulty Level: Medium</w:t>
      </w:r>
    </w:p>
    <w:p w:rsidR="00424C70" w:rsidRDefault="00424C70" w:rsidP="00E84D0D">
      <w:pPr>
        <w:spacing w:after="0"/>
      </w:pPr>
    </w:p>
    <w:p w:rsidR="00424C70" w:rsidRDefault="00EE7298" w:rsidP="00E84D0D">
      <w:pPr>
        <w:pStyle w:val="ListParagraph"/>
        <w:spacing w:after="0"/>
        <w:ind w:left="0"/>
        <w:rPr>
          <w:szCs w:val="24"/>
        </w:rPr>
      </w:pPr>
      <w:r>
        <w:rPr>
          <w:szCs w:val="24"/>
        </w:rPr>
        <w:t>10. The authors note that product lifecycle stages are becoming shorter. As mobile and smartphones increase storage and computing capacity and bandwidth increases, they will supplant many common products. Mobile payment apps are increasingly common; the most common barrier to their use is the hardware in use at many retail locations.</w:t>
      </w:r>
    </w:p>
    <w:p w:rsidR="00424C70" w:rsidRDefault="00A01E13" w:rsidP="00E84D0D">
      <w:pPr>
        <w:pStyle w:val="ListParagraph"/>
        <w:spacing w:after="0"/>
        <w:ind w:left="0"/>
        <w:rPr>
          <w:rFonts w:eastAsia="Times New Roman"/>
          <w:color w:val="000000"/>
          <w:szCs w:val="24"/>
        </w:rPr>
      </w:pPr>
      <w:r>
        <w:rPr>
          <w:szCs w:val="24"/>
        </w:rPr>
        <w:t>Cognitive Domain: Application</w:t>
      </w:r>
    </w:p>
    <w:p w:rsidR="00424C70" w:rsidRDefault="00A01E13" w:rsidP="00E84D0D">
      <w:pPr>
        <w:pStyle w:val="ListParagraph"/>
        <w:spacing w:after="0"/>
        <w:ind w:left="0"/>
        <w:rPr>
          <w:szCs w:val="24"/>
        </w:rPr>
      </w:pPr>
      <w:r>
        <w:rPr>
          <w:szCs w:val="24"/>
        </w:rPr>
        <w:t>Difficulty Level: Medium</w:t>
      </w:r>
    </w:p>
    <w:p w:rsidR="00424C70" w:rsidRDefault="00424C70" w:rsidP="00E84D0D">
      <w:pPr>
        <w:pStyle w:val="ListParagraph"/>
        <w:spacing w:after="0"/>
        <w:ind w:left="0"/>
        <w:rPr>
          <w:szCs w:val="24"/>
        </w:rPr>
      </w:pPr>
    </w:p>
    <w:p w:rsidR="00424C70" w:rsidRDefault="00EE7298" w:rsidP="00E84D0D">
      <w:pPr>
        <w:spacing w:after="0"/>
      </w:pPr>
      <w:r>
        <w:t xml:space="preserve">11. The breakfast burrito will fail within </w:t>
      </w:r>
      <w:r w:rsidR="00C82335">
        <w:t>1</w:t>
      </w:r>
      <w:r>
        <w:t xml:space="preserve"> year. Customers do not associate an American hamburger restaurant with ethnic food items like burritos. No other menu item uses a tortilla, so there is little incentive to continue ordering and stocking a component that is used in only one unpopular menu item.</w:t>
      </w:r>
    </w:p>
    <w:p w:rsidR="00424C70" w:rsidRDefault="00C82335" w:rsidP="00E84D0D">
      <w:pPr>
        <w:spacing w:after="0"/>
        <w:rPr>
          <w:color w:val="000000"/>
        </w:rPr>
      </w:pPr>
      <w:r>
        <w:t>Cognitive Domain: Analysis</w:t>
      </w:r>
    </w:p>
    <w:p w:rsidR="00424C70" w:rsidRDefault="00A01E13" w:rsidP="00E84D0D">
      <w:pPr>
        <w:spacing w:after="0"/>
      </w:pPr>
      <w:r>
        <w:t>Difficulty Level: Medium</w:t>
      </w:r>
    </w:p>
    <w:p w:rsidR="00424C70" w:rsidRDefault="00424C70" w:rsidP="00E84D0D">
      <w:pPr>
        <w:spacing w:after="0"/>
      </w:pPr>
    </w:p>
    <w:p w:rsidR="00424C70" w:rsidRDefault="00EE7298">
      <w:pPr>
        <w:spacing w:after="0"/>
      </w:pPr>
      <w:r>
        <w:t>12. All of these elements would be important. It is safe to say that a combat zone communications device a) must be repaired easily in the event it does break, b) needs to be extremely reliable, c) is subjected to some extremely rough use, and d) is used over a wide variety of operating environments. Modular design, design for reliability</w:t>
      </w:r>
      <w:r w:rsidR="00C82335">
        <w:t>,</w:t>
      </w:r>
      <w:r>
        <w:t xml:space="preserve"> and robust product design all address these concerns.</w:t>
      </w:r>
    </w:p>
    <w:p w:rsidR="00424C70" w:rsidRDefault="00C82335">
      <w:pPr>
        <w:spacing w:after="0"/>
        <w:rPr>
          <w:color w:val="000000"/>
        </w:rPr>
      </w:pPr>
      <w:r>
        <w:t>Cognitive Domain: Analysis</w:t>
      </w:r>
    </w:p>
    <w:p w:rsidR="00424C70" w:rsidRDefault="00A01E13">
      <w:pPr>
        <w:spacing w:after="0"/>
      </w:pPr>
      <w:r>
        <w:t>Difficulty Level: Medium</w:t>
      </w:r>
    </w:p>
    <w:p w:rsidR="00424C70" w:rsidRDefault="00424C70">
      <w:pPr>
        <w:spacing w:after="0"/>
        <w:rPr>
          <w:b/>
        </w:rPr>
      </w:pPr>
    </w:p>
    <w:p w:rsidR="00BC3C2F" w:rsidRDefault="00BC3C2F" w:rsidP="00E84D0D">
      <w:pPr>
        <w:spacing w:after="0"/>
      </w:pPr>
      <w:bookmarkStart w:id="0" w:name="_GoBack"/>
      <w:bookmarkEnd w:id="0"/>
    </w:p>
    <w:sectPr w:rsidR="00BC3C2F"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C2F" w:rsidRDefault="00BC3C2F">
      <w:r>
        <w:separator/>
      </w:r>
    </w:p>
  </w:endnote>
  <w:endnote w:type="continuationSeparator" w:id="0">
    <w:p w:rsidR="00BC3C2F" w:rsidRDefault="00BC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C2F" w:rsidRDefault="00BC3C2F">
      <w:r>
        <w:separator/>
      </w:r>
    </w:p>
  </w:footnote>
  <w:footnote w:type="continuationSeparator" w:id="0">
    <w:p w:rsidR="00BC3C2F" w:rsidRDefault="00BC3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56" w:rsidRDefault="00AB3756" w:rsidP="003E708D">
    <w:pPr>
      <w:pStyle w:val="Header"/>
      <w:jc w:val="right"/>
    </w:pPr>
    <w:r>
      <w:t>Instructor Resource</w:t>
    </w:r>
  </w:p>
  <w:p w:rsidR="00AB3756" w:rsidRDefault="00AB3756" w:rsidP="003E708D">
    <w:pPr>
      <w:pStyle w:val="Header"/>
      <w:jc w:val="right"/>
      <w:rPr>
        <w:i/>
      </w:rPr>
    </w:pPr>
    <w:r>
      <w:t xml:space="preserve">Venkataraman, </w:t>
    </w:r>
    <w:r>
      <w:rPr>
        <w:i/>
      </w:rPr>
      <w:t xml:space="preserve">Operations Management, </w:t>
    </w:r>
    <w:r w:rsidR="00721B6D">
      <w:rPr>
        <w:i/>
      </w:rPr>
      <w:t>1e</w:t>
    </w:r>
  </w:p>
  <w:p w:rsidR="00AB3756" w:rsidRPr="004762E3" w:rsidRDefault="00AB3756" w:rsidP="003E708D">
    <w:pPr>
      <w:pStyle w:val="Header"/>
      <w:jc w:val="right"/>
    </w:pPr>
    <w:r>
      <w:t>SAGE Publishing, 201</w:t>
    </w:r>
    <w:r w:rsidR="00C82335">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F388C"/>
    <w:rsid w:val="00185227"/>
    <w:rsid w:val="001B761C"/>
    <w:rsid w:val="001F7343"/>
    <w:rsid w:val="00227074"/>
    <w:rsid w:val="002633A4"/>
    <w:rsid w:val="00272B2E"/>
    <w:rsid w:val="002D0F36"/>
    <w:rsid w:val="00327683"/>
    <w:rsid w:val="00331370"/>
    <w:rsid w:val="00361935"/>
    <w:rsid w:val="00370467"/>
    <w:rsid w:val="00393EAF"/>
    <w:rsid w:val="003C4235"/>
    <w:rsid w:val="003E708D"/>
    <w:rsid w:val="003E7BF7"/>
    <w:rsid w:val="003F0E55"/>
    <w:rsid w:val="0041308D"/>
    <w:rsid w:val="00424C70"/>
    <w:rsid w:val="004762E3"/>
    <w:rsid w:val="00486A8A"/>
    <w:rsid w:val="004B17D5"/>
    <w:rsid w:val="004C7FAF"/>
    <w:rsid w:val="00500B36"/>
    <w:rsid w:val="0053536D"/>
    <w:rsid w:val="00542CC3"/>
    <w:rsid w:val="005646CF"/>
    <w:rsid w:val="00582851"/>
    <w:rsid w:val="00593132"/>
    <w:rsid w:val="005F6A42"/>
    <w:rsid w:val="00616A17"/>
    <w:rsid w:val="006537C0"/>
    <w:rsid w:val="00661127"/>
    <w:rsid w:val="006679BD"/>
    <w:rsid w:val="0067627F"/>
    <w:rsid w:val="006C3E57"/>
    <w:rsid w:val="006D1107"/>
    <w:rsid w:val="006E1D22"/>
    <w:rsid w:val="00721B6D"/>
    <w:rsid w:val="0072507A"/>
    <w:rsid w:val="007557A1"/>
    <w:rsid w:val="00761723"/>
    <w:rsid w:val="007B2823"/>
    <w:rsid w:val="00811EC9"/>
    <w:rsid w:val="00852986"/>
    <w:rsid w:val="00870008"/>
    <w:rsid w:val="00876836"/>
    <w:rsid w:val="00896DDE"/>
    <w:rsid w:val="008978D0"/>
    <w:rsid w:val="008B29E7"/>
    <w:rsid w:val="008B339D"/>
    <w:rsid w:val="008C4617"/>
    <w:rsid w:val="008D029E"/>
    <w:rsid w:val="008E46E0"/>
    <w:rsid w:val="00956287"/>
    <w:rsid w:val="00963D40"/>
    <w:rsid w:val="00974AA9"/>
    <w:rsid w:val="009A40A6"/>
    <w:rsid w:val="009B2FE8"/>
    <w:rsid w:val="009D75AD"/>
    <w:rsid w:val="00A01E13"/>
    <w:rsid w:val="00A059F3"/>
    <w:rsid w:val="00A1465F"/>
    <w:rsid w:val="00A44E55"/>
    <w:rsid w:val="00A4741D"/>
    <w:rsid w:val="00A84C45"/>
    <w:rsid w:val="00AB3756"/>
    <w:rsid w:val="00AB42AC"/>
    <w:rsid w:val="00AD5452"/>
    <w:rsid w:val="00AD5E2E"/>
    <w:rsid w:val="00AF311C"/>
    <w:rsid w:val="00AF4F8B"/>
    <w:rsid w:val="00B164AA"/>
    <w:rsid w:val="00B31FED"/>
    <w:rsid w:val="00B36615"/>
    <w:rsid w:val="00B42E08"/>
    <w:rsid w:val="00B73564"/>
    <w:rsid w:val="00BB0C36"/>
    <w:rsid w:val="00BC3C2F"/>
    <w:rsid w:val="00C048E3"/>
    <w:rsid w:val="00C55F1A"/>
    <w:rsid w:val="00C6457F"/>
    <w:rsid w:val="00C82335"/>
    <w:rsid w:val="00C8654C"/>
    <w:rsid w:val="00CB2339"/>
    <w:rsid w:val="00CD1179"/>
    <w:rsid w:val="00CF39F3"/>
    <w:rsid w:val="00CF5F08"/>
    <w:rsid w:val="00D33536"/>
    <w:rsid w:val="00D37AF2"/>
    <w:rsid w:val="00D46302"/>
    <w:rsid w:val="00D667AA"/>
    <w:rsid w:val="00D8701F"/>
    <w:rsid w:val="00DA246F"/>
    <w:rsid w:val="00E352E1"/>
    <w:rsid w:val="00E52712"/>
    <w:rsid w:val="00E74418"/>
    <w:rsid w:val="00E84D0D"/>
    <w:rsid w:val="00EC67A7"/>
    <w:rsid w:val="00EC6AC2"/>
    <w:rsid w:val="00EE7298"/>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59"/>
    <w:rsid w:val="00EE729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59"/>
    <w:rsid w:val="00EE729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21009-CF88-4737-90F4-A7E3191B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5</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5992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SageUser</cp:lastModifiedBy>
  <cp:revision>2</cp:revision>
  <dcterms:created xsi:type="dcterms:W3CDTF">2017-02-09T20:34:00Z</dcterms:created>
  <dcterms:modified xsi:type="dcterms:W3CDTF">2017-02-09T20:34:00Z</dcterms:modified>
</cp:coreProperties>
</file>